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976" w:rsidRDefault="00831976" w:rsidP="00392FDA">
      <w:pPr>
        <w:shd w:val="clear" w:color="auto" w:fill="FFFFFF"/>
        <w:rPr>
          <w:rFonts w:cs="Arial"/>
          <w:b/>
          <w:sz w:val="24"/>
          <w:szCs w:val="24"/>
        </w:rPr>
      </w:pPr>
    </w:p>
    <w:p w:rsidR="00831976" w:rsidRDefault="00831976" w:rsidP="00392FDA">
      <w:pPr>
        <w:shd w:val="clear" w:color="auto" w:fill="FFFFFF"/>
        <w:rPr>
          <w:rFonts w:cs="Arial"/>
          <w:b/>
          <w:sz w:val="24"/>
          <w:szCs w:val="24"/>
        </w:rPr>
      </w:pPr>
    </w:p>
    <w:p w:rsidR="00831976" w:rsidRDefault="00831976" w:rsidP="00392FDA">
      <w:pPr>
        <w:shd w:val="clear" w:color="auto" w:fill="FFFFFF"/>
        <w:rPr>
          <w:rFonts w:cs="Arial"/>
          <w:b/>
          <w:sz w:val="24"/>
          <w:szCs w:val="24"/>
        </w:rPr>
      </w:pPr>
    </w:p>
    <w:p w:rsidR="00831976" w:rsidRDefault="00831976" w:rsidP="00392FDA">
      <w:pPr>
        <w:shd w:val="clear" w:color="auto" w:fill="FFFFFF"/>
        <w:rPr>
          <w:rFonts w:cs="Arial"/>
          <w:b/>
          <w:sz w:val="24"/>
          <w:szCs w:val="24"/>
        </w:rPr>
      </w:pPr>
    </w:p>
    <w:p w:rsidR="00392FDA" w:rsidRPr="00365057" w:rsidRDefault="00294FA1" w:rsidP="00392FDA">
      <w:pPr>
        <w:shd w:val="clear" w:color="auto" w:fill="FFFFFF"/>
        <w:rPr>
          <w:rFonts w:cs="Arial"/>
          <w:b/>
          <w:sz w:val="24"/>
          <w:szCs w:val="24"/>
        </w:rPr>
      </w:pPr>
      <w:bookmarkStart w:id="0" w:name="_GoBack"/>
      <w:bookmarkEnd w:id="0"/>
      <w:r>
        <w:rPr>
          <w:rFonts w:cs="Arial"/>
          <w:b/>
          <w:sz w:val="24"/>
          <w:szCs w:val="24"/>
        </w:rPr>
        <w:t>ALSO SPRACH ZARATHUSTRA</w:t>
      </w:r>
    </w:p>
    <w:p w:rsidR="00392FDA" w:rsidRPr="00392FDA" w:rsidRDefault="000B0EF1" w:rsidP="00392FDA">
      <w:pPr>
        <w:shd w:val="clear" w:color="auto" w:fill="FFFFFF"/>
        <w:rPr>
          <w:rFonts w:cs="Arial"/>
          <w:b/>
          <w:sz w:val="20"/>
        </w:rPr>
      </w:pPr>
      <w:r>
        <w:rPr>
          <w:rFonts w:cs="Arial"/>
          <w:b/>
          <w:sz w:val="20"/>
        </w:rPr>
        <w:t>Nach Friedrich Nietzsche</w:t>
      </w:r>
    </w:p>
    <w:p w:rsidR="00392FDA" w:rsidRPr="00392FDA" w:rsidRDefault="000B0EF1" w:rsidP="00392FDA">
      <w:pPr>
        <w:shd w:val="clear" w:color="auto" w:fill="FFFFFF"/>
        <w:rPr>
          <w:rFonts w:cs="Arial"/>
          <w:b/>
          <w:sz w:val="20"/>
        </w:rPr>
      </w:pPr>
      <w:r>
        <w:rPr>
          <w:rFonts w:cs="Arial"/>
          <w:b/>
          <w:sz w:val="20"/>
        </w:rPr>
        <w:t>Regie: Sebastian Hartmann</w:t>
      </w:r>
    </w:p>
    <w:p w:rsidR="00C36CC6" w:rsidRPr="00E57153" w:rsidRDefault="000B0EF1" w:rsidP="00392FDA">
      <w:pPr>
        <w:shd w:val="clear" w:color="auto" w:fill="FFFFFF"/>
        <w:rPr>
          <w:rFonts w:cs="Arial"/>
          <w:b/>
          <w:sz w:val="20"/>
        </w:rPr>
      </w:pPr>
      <w:r>
        <w:rPr>
          <w:rFonts w:cs="Arial"/>
          <w:b/>
          <w:sz w:val="20"/>
        </w:rPr>
        <w:t>Premiere am 3. Mai</w:t>
      </w:r>
      <w:r w:rsidR="00392FDA" w:rsidRPr="00392FDA">
        <w:rPr>
          <w:rFonts w:cs="Arial"/>
          <w:b/>
          <w:sz w:val="20"/>
        </w:rPr>
        <w:t xml:space="preserve"> </w:t>
      </w:r>
      <w:r w:rsidR="00214118">
        <w:rPr>
          <w:rFonts w:cs="Arial"/>
          <w:b/>
          <w:sz w:val="20"/>
        </w:rPr>
        <w:t>2025</w:t>
      </w:r>
      <w:r>
        <w:rPr>
          <w:rFonts w:cs="Arial"/>
          <w:b/>
          <w:sz w:val="20"/>
        </w:rPr>
        <w:t xml:space="preserve"> | Schiffbau-Halle</w:t>
      </w:r>
    </w:p>
    <w:p w:rsidR="00C36CC6" w:rsidRPr="00E57153" w:rsidRDefault="00C36CC6" w:rsidP="00C36CC6">
      <w:pPr>
        <w:rPr>
          <w:rFonts w:cs="Arial"/>
          <w:b/>
          <w:sz w:val="20"/>
        </w:rPr>
      </w:pPr>
    </w:p>
    <w:p w:rsidR="00C36CC6" w:rsidRDefault="00C36CC6" w:rsidP="000B0EF1">
      <w:pPr>
        <w:rPr>
          <w:rFonts w:cs="Arial"/>
          <w:b/>
          <w:color w:val="000000" w:themeColor="text1"/>
          <w:sz w:val="20"/>
        </w:rPr>
      </w:pPr>
      <w:r w:rsidRPr="000B0EF1">
        <w:rPr>
          <w:rFonts w:cs="Arial"/>
          <w:b/>
          <w:color w:val="000000" w:themeColor="text1"/>
          <w:sz w:val="20"/>
        </w:rPr>
        <w:t xml:space="preserve">Mit: </w:t>
      </w:r>
      <w:r w:rsidR="000B0EF1" w:rsidRPr="000B0EF1">
        <w:rPr>
          <w:rFonts w:cs="Arial"/>
          <w:b/>
          <w:color w:val="000000" w:themeColor="text1"/>
          <w:sz w:val="20"/>
        </w:rPr>
        <w:t xml:space="preserve">Elias Arens, Artemis </w:t>
      </w:r>
      <w:proofErr w:type="spellStart"/>
      <w:r w:rsidR="000B0EF1" w:rsidRPr="000B0EF1">
        <w:rPr>
          <w:rFonts w:cs="Arial"/>
          <w:b/>
          <w:color w:val="000000" w:themeColor="text1"/>
          <w:sz w:val="20"/>
        </w:rPr>
        <w:t>Chalkidou</w:t>
      </w:r>
      <w:proofErr w:type="spellEnd"/>
      <w:r w:rsidR="000B0EF1" w:rsidRPr="000B0EF1">
        <w:rPr>
          <w:rFonts w:cs="Arial"/>
          <w:b/>
          <w:color w:val="000000" w:themeColor="text1"/>
          <w:sz w:val="20"/>
        </w:rPr>
        <w:t xml:space="preserve">, Lola </w:t>
      </w:r>
      <w:proofErr w:type="spellStart"/>
      <w:r w:rsidR="000B0EF1" w:rsidRPr="000B0EF1">
        <w:rPr>
          <w:rFonts w:cs="Arial"/>
          <w:b/>
          <w:color w:val="000000" w:themeColor="text1"/>
          <w:sz w:val="20"/>
        </w:rPr>
        <w:t>Dockhorn</w:t>
      </w:r>
      <w:proofErr w:type="spellEnd"/>
      <w:r w:rsidR="000B0EF1" w:rsidRPr="000B0EF1">
        <w:rPr>
          <w:rFonts w:cs="Arial"/>
          <w:b/>
          <w:color w:val="000000" w:themeColor="text1"/>
          <w:sz w:val="20"/>
        </w:rPr>
        <w:t>, Ben Hartmann</w:t>
      </w:r>
      <w:r w:rsidR="000B0EF1">
        <w:rPr>
          <w:rFonts w:cs="Arial"/>
          <w:b/>
          <w:color w:val="000000" w:themeColor="text1"/>
          <w:sz w:val="20"/>
        </w:rPr>
        <w:t xml:space="preserve">, </w:t>
      </w:r>
      <w:r w:rsidR="000B0EF1" w:rsidRPr="000B0EF1">
        <w:rPr>
          <w:rFonts w:cs="Arial"/>
          <w:b/>
          <w:color w:val="000000" w:themeColor="text1"/>
          <w:sz w:val="20"/>
        </w:rPr>
        <w:t>Tabita Johannes</w:t>
      </w:r>
      <w:r w:rsidR="000B0EF1">
        <w:rPr>
          <w:rFonts w:cs="Arial"/>
          <w:b/>
          <w:color w:val="000000" w:themeColor="text1"/>
          <w:sz w:val="20"/>
        </w:rPr>
        <w:t xml:space="preserve">, </w:t>
      </w:r>
      <w:r w:rsidR="000B0EF1" w:rsidRPr="000B0EF1">
        <w:rPr>
          <w:rFonts w:cs="Arial"/>
          <w:b/>
          <w:color w:val="000000" w:themeColor="text1"/>
          <w:sz w:val="20"/>
        </w:rPr>
        <w:t>Ingolf Müller-Beck</w:t>
      </w:r>
      <w:r w:rsidR="000B0EF1">
        <w:rPr>
          <w:rFonts w:cs="Arial"/>
          <w:b/>
          <w:color w:val="000000" w:themeColor="text1"/>
          <w:sz w:val="20"/>
        </w:rPr>
        <w:t xml:space="preserve">, </w:t>
      </w:r>
      <w:r w:rsidR="000B0EF1" w:rsidRPr="000B0EF1">
        <w:rPr>
          <w:rFonts w:cs="Arial"/>
          <w:b/>
          <w:color w:val="000000" w:themeColor="text1"/>
          <w:sz w:val="20"/>
        </w:rPr>
        <w:t>Matthias Neukirch</w:t>
      </w:r>
      <w:r w:rsidR="000B0EF1">
        <w:rPr>
          <w:rFonts w:cs="Arial"/>
          <w:b/>
          <w:color w:val="000000" w:themeColor="text1"/>
          <w:sz w:val="20"/>
        </w:rPr>
        <w:t xml:space="preserve">, </w:t>
      </w:r>
      <w:r w:rsidR="000B0EF1" w:rsidRPr="000B0EF1">
        <w:rPr>
          <w:rFonts w:cs="Arial"/>
          <w:b/>
          <w:color w:val="000000" w:themeColor="text1"/>
          <w:sz w:val="20"/>
        </w:rPr>
        <w:t>Linda Pöppel</w:t>
      </w:r>
      <w:r w:rsidR="000B0EF1">
        <w:rPr>
          <w:rFonts w:cs="Arial"/>
          <w:b/>
          <w:color w:val="000000" w:themeColor="text1"/>
          <w:sz w:val="20"/>
        </w:rPr>
        <w:t xml:space="preserve">, </w:t>
      </w:r>
      <w:r w:rsidR="000B0EF1" w:rsidRPr="000B0EF1">
        <w:rPr>
          <w:rFonts w:cs="Arial"/>
          <w:b/>
          <w:color w:val="000000" w:themeColor="text1"/>
          <w:sz w:val="20"/>
        </w:rPr>
        <w:t>Victor Schlothauer</w:t>
      </w:r>
    </w:p>
    <w:p w:rsidR="000B0EF1" w:rsidRDefault="000B0EF1" w:rsidP="000B0EF1">
      <w:pPr>
        <w:rPr>
          <w:rFonts w:cs="Arial"/>
          <w:color w:val="000000" w:themeColor="text1"/>
          <w:sz w:val="20"/>
        </w:rPr>
      </w:pPr>
    </w:p>
    <w:p w:rsidR="000B0EF1" w:rsidRPr="000B0EF1" w:rsidRDefault="000B0EF1" w:rsidP="000B0EF1">
      <w:pPr>
        <w:rPr>
          <w:rFonts w:cs="Arial"/>
          <w:b/>
          <w:color w:val="000000" w:themeColor="text1"/>
          <w:sz w:val="20"/>
        </w:rPr>
      </w:pPr>
      <w:r w:rsidRPr="000B0EF1">
        <w:rPr>
          <w:rFonts w:cs="Arial"/>
          <w:b/>
          <w:color w:val="000000" w:themeColor="text1"/>
          <w:sz w:val="20"/>
        </w:rPr>
        <w:t>Live-Musik: Samuel Wiese</w:t>
      </w:r>
    </w:p>
    <w:p w:rsidR="000B0EF1" w:rsidRPr="000B0EF1" w:rsidRDefault="000B0EF1" w:rsidP="000B0EF1">
      <w:pPr>
        <w:rPr>
          <w:rFonts w:cs="Arial"/>
          <w:b/>
          <w:color w:val="000000" w:themeColor="text1"/>
          <w:sz w:val="20"/>
        </w:rPr>
      </w:pPr>
    </w:p>
    <w:p w:rsidR="000B0EF1" w:rsidRPr="000B0EF1" w:rsidRDefault="000B0EF1" w:rsidP="000B0EF1">
      <w:pPr>
        <w:rPr>
          <w:rFonts w:cs="Arial"/>
          <w:b/>
          <w:color w:val="000000" w:themeColor="text1"/>
          <w:sz w:val="20"/>
        </w:rPr>
      </w:pPr>
      <w:r w:rsidRPr="000B0EF1">
        <w:rPr>
          <w:rFonts w:cs="Arial"/>
          <w:b/>
          <w:color w:val="000000" w:themeColor="text1"/>
          <w:sz w:val="20"/>
        </w:rPr>
        <w:t xml:space="preserve">Live-Kamera: </w:t>
      </w:r>
      <w:proofErr w:type="spellStart"/>
      <w:r w:rsidRPr="000B0EF1">
        <w:rPr>
          <w:rFonts w:cs="Arial"/>
          <w:b/>
          <w:color w:val="000000" w:themeColor="text1"/>
          <w:sz w:val="20"/>
        </w:rPr>
        <w:t>Irem</w:t>
      </w:r>
      <w:proofErr w:type="spellEnd"/>
      <w:r w:rsidRPr="000B0EF1">
        <w:rPr>
          <w:rFonts w:cs="Arial"/>
          <w:b/>
          <w:color w:val="000000" w:themeColor="text1"/>
          <w:sz w:val="20"/>
        </w:rPr>
        <w:t xml:space="preserve"> </w:t>
      </w:r>
      <w:proofErr w:type="spellStart"/>
      <w:r w:rsidRPr="000B0EF1">
        <w:rPr>
          <w:rFonts w:cs="Arial"/>
          <w:b/>
          <w:color w:val="000000" w:themeColor="text1"/>
          <w:sz w:val="20"/>
        </w:rPr>
        <w:t>Güngez</w:t>
      </w:r>
      <w:proofErr w:type="spellEnd"/>
    </w:p>
    <w:p w:rsidR="00392FDA" w:rsidRPr="00E57153" w:rsidRDefault="00392FDA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PRESSEFOTOS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© </w:t>
      </w:r>
      <w:r w:rsidR="000B0EF1">
        <w:rPr>
          <w:rFonts w:cs="Arial"/>
          <w:color w:val="000000" w:themeColor="text1"/>
          <w:sz w:val="20"/>
        </w:rPr>
        <w:t>Arno Declair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b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Bildlegende (von links nach rechts):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A70890" w:rsidRDefault="00D10C85" w:rsidP="00A70890">
      <w:pPr>
        <w:pStyle w:val="Listenabsatz"/>
        <w:ind w:left="1440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0979 – Ingolf Müller-Beck (stehend), Ensemble</w:t>
      </w:r>
    </w:p>
    <w:p w:rsidR="00D10C85" w:rsidRPr="00D10C85" w:rsidRDefault="00D10C85" w:rsidP="00A70890">
      <w:pPr>
        <w:pStyle w:val="Listenabsatz"/>
        <w:ind w:left="1440"/>
        <w:rPr>
          <w:rFonts w:cs="Arial"/>
          <w:color w:val="000000" w:themeColor="text1"/>
          <w:sz w:val="20"/>
          <w:lang w:val="en-US"/>
        </w:rPr>
      </w:pPr>
      <w:r w:rsidRPr="00D10C85">
        <w:rPr>
          <w:rFonts w:cs="Arial"/>
          <w:color w:val="000000" w:themeColor="text1"/>
          <w:sz w:val="20"/>
          <w:lang w:val="en-US"/>
        </w:rPr>
        <w:t>1820 – Ensemble</w:t>
      </w:r>
    </w:p>
    <w:p w:rsidR="00D10C85" w:rsidRPr="00D10C85" w:rsidRDefault="00655F4C" w:rsidP="00A70890">
      <w:pPr>
        <w:pStyle w:val="Listenabsatz"/>
        <w:ind w:left="1440"/>
        <w:rPr>
          <w:rFonts w:cs="Arial"/>
          <w:color w:val="000000" w:themeColor="text1"/>
          <w:sz w:val="20"/>
          <w:lang w:val="en-US"/>
        </w:rPr>
      </w:pPr>
      <w:r>
        <w:rPr>
          <w:rFonts w:cs="Arial"/>
          <w:color w:val="000000" w:themeColor="text1"/>
          <w:sz w:val="20"/>
          <w:lang w:val="en-US"/>
        </w:rPr>
        <w:t xml:space="preserve">1903 – Artemis </w:t>
      </w:r>
      <w:proofErr w:type="spellStart"/>
      <w:r>
        <w:rPr>
          <w:rFonts w:cs="Arial"/>
          <w:color w:val="000000" w:themeColor="text1"/>
          <w:sz w:val="20"/>
          <w:lang w:val="en-US"/>
        </w:rPr>
        <w:t>Chalkidou</w:t>
      </w:r>
      <w:proofErr w:type="spellEnd"/>
    </w:p>
    <w:p w:rsidR="00D10C85" w:rsidRPr="00D10C85" w:rsidRDefault="00D10C85" w:rsidP="00A70890">
      <w:pPr>
        <w:pStyle w:val="Listenabsatz"/>
        <w:ind w:left="1440"/>
        <w:rPr>
          <w:rFonts w:cs="Arial"/>
          <w:color w:val="000000" w:themeColor="text1"/>
          <w:sz w:val="20"/>
          <w:lang w:val="en-US"/>
        </w:rPr>
      </w:pPr>
      <w:r w:rsidRPr="00D10C85">
        <w:rPr>
          <w:rFonts w:cs="Arial"/>
          <w:color w:val="000000" w:themeColor="text1"/>
          <w:sz w:val="20"/>
          <w:lang w:val="en-US"/>
        </w:rPr>
        <w:t>2771 – Ensemble</w:t>
      </w:r>
    </w:p>
    <w:p w:rsidR="00A67A85" w:rsidRDefault="00D10C85" w:rsidP="00A70890">
      <w:pPr>
        <w:pStyle w:val="Listenabsatz"/>
        <w:ind w:left="1440"/>
        <w:rPr>
          <w:rFonts w:cs="Arial"/>
          <w:color w:val="000000" w:themeColor="text1"/>
          <w:sz w:val="20"/>
        </w:rPr>
      </w:pPr>
      <w:r w:rsidRPr="00A67A85">
        <w:rPr>
          <w:rFonts w:cs="Arial"/>
          <w:color w:val="000000" w:themeColor="text1"/>
          <w:sz w:val="20"/>
        </w:rPr>
        <w:t xml:space="preserve">2871 – </w:t>
      </w:r>
      <w:proofErr w:type="spellStart"/>
      <w:r w:rsidRPr="00A67A85">
        <w:rPr>
          <w:rFonts w:cs="Arial"/>
          <w:color w:val="000000" w:themeColor="text1"/>
          <w:sz w:val="20"/>
        </w:rPr>
        <w:t>Irem</w:t>
      </w:r>
      <w:proofErr w:type="spellEnd"/>
      <w:r w:rsidRPr="00A67A85">
        <w:rPr>
          <w:rFonts w:cs="Arial"/>
          <w:color w:val="000000" w:themeColor="text1"/>
          <w:sz w:val="20"/>
        </w:rPr>
        <w:t xml:space="preserve"> </w:t>
      </w:r>
      <w:proofErr w:type="spellStart"/>
      <w:r w:rsidR="00A67A85">
        <w:rPr>
          <w:rFonts w:cs="Arial"/>
          <w:color w:val="000000" w:themeColor="text1"/>
          <w:sz w:val="20"/>
        </w:rPr>
        <w:t>Güngez</w:t>
      </w:r>
      <w:proofErr w:type="spellEnd"/>
      <w:r w:rsidR="00A67A85">
        <w:rPr>
          <w:rFonts w:cs="Arial"/>
          <w:color w:val="000000" w:themeColor="text1"/>
          <w:sz w:val="20"/>
        </w:rPr>
        <w:t xml:space="preserve">, Artemis </w:t>
      </w:r>
      <w:proofErr w:type="spellStart"/>
      <w:r w:rsidR="00A67A85">
        <w:rPr>
          <w:rFonts w:cs="Arial"/>
          <w:color w:val="000000" w:themeColor="text1"/>
          <w:sz w:val="20"/>
        </w:rPr>
        <w:t>Chalkidou</w:t>
      </w:r>
      <w:proofErr w:type="spellEnd"/>
      <w:r w:rsidR="00A67A85">
        <w:rPr>
          <w:rFonts w:cs="Arial"/>
          <w:color w:val="000000" w:themeColor="text1"/>
          <w:sz w:val="20"/>
        </w:rPr>
        <w:t>,</w:t>
      </w:r>
      <w:r w:rsidRPr="00A67A85">
        <w:rPr>
          <w:rFonts w:cs="Arial"/>
          <w:color w:val="000000" w:themeColor="text1"/>
          <w:sz w:val="20"/>
        </w:rPr>
        <w:t xml:space="preserve"> Victor </w:t>
      </w:r>
      <w:proofErr w:type="spellStart"/>
      <w:r w:rsidRPr="00A67A85">
        <w:rPr>
          <w:rFonts w:cs="Arial"/>
          <w:color w:val="000000" w:themeColor="text1"/>
          <w:sz w:val="20"/>
        </w:rPr>
        <w:t>Schlothauser</w:t>
      </w:r>
      <w:proofErr w:type="spellEnd"/>
      <w:r w:rsidR="00A67A85" w:rsidRPr="00A67A85">
        <w:rPr>
          <w:rFonts w:cs="Arial"/>
          <w:color w:val="000000" w:themeColor="text1"/>
          <w:sz w:val="20"/>
        </w:rPr>
        <w:t>, Elias Arens, Ben Hartmann, Matthias Neukirch</w:t>
      </w:r>
    </w:p>
    <w:p w:rsidR="00A67A85" w:rsidRDefault="00A67A85" w:rsidP="00A70890">
      <w:pPr>
        <w:pStyle w:val="Listenabsatz"/>
        <w:ind w:left="1440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 xml:space="preserve">3374 – Victor Schlothauer, Matthias Neukirch, Artemis </w:t>
      </w:r>
      <w:proofErr w:type="spellStart"/>
      <w:r>
        <w:rPr>
          <w:rFonts w:cs="Arial"/>
          <w:color w:val="000000" w:themeColor="text1"/>
          <w:sz w:val="20"/>
        </w:rPr>
        <w:t>Chalkidou</w:t>
      </w:r>
      <w:proofErr w:type="spellEnd"/>
    </w:p>
    <w:p w:rsidR="00A67A85" w:rsidRDefault="00A67A85" w:rsidP="00A70890">
      <w:pPr>
        <w:pStyle w:val="Listenabsatz"/>
        <w:ind w:left="1440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4415 – Elias Arens</w:t>
      </w:r>
    </w:p>
    <w:p w:rsidR="00D10C85" w:rsidRDefault="00A67A85" w:rsidP="00A70890">
      <w:pPr>
        <w:pStyle w:val="Listenabsatz"/>
        <w:ind w:left="1440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4509 – Linda</w:t>
      </w:r>
      <w:r w:rsidRPr="00A67A85">
        <w:rPr>
          <w:rFonts w:cs="Arial"/>
          <w:color w:val="000000" w:themeColor="text1"/>
          <w:sz w:val="20"/>
        </w:rPr>
        <w:t xml:space="preserve"> Pöppel, Elias Arens, Tabita Johannes, Artemis </w:t>
      </w:r>
      <w:proofErr w:type="spellStart"/>
      <w:r w:rsidRPr="00A67A85">
        <w:rPr>
          <w:rFonts w:cs="Arial"/>
          <w:color w:val="000000" w:themeColor="text1"/>
          <w:sz w:val="20"/>
        </w:rPr>
        <w:t>Chalkidou</w:t>
      </w:r>
      <w:proofErr w:type="spellEnd"/>
      <w:r w:rsidRPr="00A67A85">
        <w:rPr>
          <w:rFonts w:cs="Arial"/>
          <w:color w:val="000000" w:themeColor="text1"/>
          <w:sz w:val="20"/>
        </w:rPr>
        <w:t>, Matthias Neukirch, Ben Hartmann</w:t>
      </w:r>
      <w:r>
        <w:rPr>
          <w:rFonts w:cs="Arial"/>
          <w:color w:val="000000" w:themeColor="text1"/>
          <w:sz w:val="20"/>
        </w:rPr>
        <w:t xml:space="preserve"> </w:t>
      </w:r>
      <w:r w:rsidR="00D10C85" w:rsidRPr="00A67A85">
        <w:rPr>
          <w:rFonts w:cs="Arial"/>
          <w:color w:val="000000" w:themeColor="text1"/>
          <w:sz w:val="20"/>
        </w:rPr>
        <w:t xml:space="preserve"> </w:t>
      </w:r>
    </w:p>
    <w:p w:rsidR="00A67A85" w:rsidRPr="00A67A85" w:rsidRDefault="00A67A85" w:rsidP="00A70890">
      <w:pPr>
        <w:pStyle w:val="Listenabsatz"/>
        <w:ind w:left="1440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4590 – Linda Pöppel, Ben Hartmann</w:t>
      </w:r>
    </w:p>
    <w:p w:rsidR="00E57153" w:rsidRPr="00A67A85" w:rsidRDefault="00E57153" w:rsidP="00E57153">
      <w:pPr>
        <w:rPr>
          <w:rFonts w:cs="Arial"/>
          <w:color w:val="000000" w:themeColor="text1"/>
          <w:sz w:val="20"/>
        </w:rPr>
      </w:pPr>
    </w:p>
    <w:p w:rsidR="00026C98" w:rsidRPr="00A67A85" w:rsidRDefault="00026C98" w:rsidP="00E84710">
      <w:pPr>
        <w:rPr>
          <w:rFonts w:cs="Arial"/>
          <w:b/>
          <w:bCs/>
          <w:color w:val="000000" w:themeColor="text1"/>
          <w:sz w:val="20"/>
        </w:rPr>
      </w:pPr>
    </w:p>
    <w:p w:rsidR="00FD0CED" w:rsidRPr="00FD0CED" w:rsidRDefault="00FD0CED" w:rsidP="00FD0CED">
      <w:pPr>
        <w:rPr>
          <w:rFonts w:cs="Arial"/>
          <w:b/>
          <w:bCs/>
          <w:sz w:val="20"/>
        </w:rPr>
      </w:pPr>
      <w:r w:rsidRPr="00FD0CED">
        <w:rPr>
          <w:rFonts w:cs="Arial"/>
          <w:b/>
          <w:bCs/>
          <w:sz w:val="20"/>
        </w:rPr>
        <w:t>Regie</w:t>
      </w:r>
      <w:r w:rsidR="00D62118">
        <w:rPr>
          <w:rFonts w:cs="Arial"/>
          <w:b/>
          <w:bCs/>
          <w:sz w:val="20"/>
        </w:rPr>
        <w:t xml:space="preserve">: </w:t>
      </w:r>
      <w:hyperlink r:id="rId7" w:history="1">
        <w:r w:rsidRPr="00FD0CED">
          <w:rPr>
            <w:rStyle w:val="Hyperlink"/>
            <w:rFonts w:cs="Arial"/>
            <w:b/>
            <w:bCs/>
            <w:sz w:val="20"/>
          </w:rPr>
          <w:t>Sebastian Hartmann</w:t>
        </w:r>
      </w:hyperlink>
    </w:p>
    <w:p w:rsidR="00FD0CED" w:rsidRPr="00FD0CED" w:rsidRDefault="00FD0CED" w:rsidP="00FD0CED">
      <w:pPr>
        <w:rPr>
          <w:rFonts w:cs="Arial"/>
          <w:b/>
          <w:bCs/>
          <w:sz w:val="20"/>
        </w:rPr>
      </w:pPr>
      <w:r w:rsidRPr="00FD0CED">
        <w:rPr>
          <w:rFonts w:cs="Arial"/>
          <w:b/>
          <w:bCs/>
          <w:sz w:val="20"/>
        </w:rPr>
        <w:t>Bühnenbild</w:t>
      </w:r>
      <w:r w:rsidR="00D62118">
        <w:rPr>
          <w:rFonts w:cs="Arial"/>
          <w:b/>
          <w:bCs/>
          <w:sz w:val="20"/>
        </w:rPr>
        <w:t xml:space="preserve">: </w:t>
      </w:r>
      <w:hyperlink r:id="rId8" w:history="1">
        <w:r w:rsidRPr="00FD0CED">
          <w:rPr>
            <w:rStyle w:val="Hyperlink"/>
            <w:rFonts w:cs="Arial"/>
            <w:b/>
            <w:bCs/>
            <w:sz w:val="20"/>
          </w:rPr>
          <w:t>Sebastian Hartmann</w:t>
        </w:r>
      </w:hyperlink>
    </w:p>
    <w:p w:rsidR="00FD0CED" w:rsidRPr="00FD0CED" w:rsidRDefault="00FD0CED" w:rsidP="00FD0CED">
      <w:pPr>
        <w:rPr>
          <w:rFonts w:cs="Arial"/>
          <w:b/>
          <w:bCs/>
          <w:sz w:val="20"/>
        </w:rPr>
      </w:pPr>
      <w:r w:rsidRPr="00FD0CED">
        <w:rPr>
          <w:rFonts w:cs="Arial"/>
          <w:b/>
          <w:bCs/>
          <w:sz w:val="20"/>
        </w:rPr>
        <w:t>Kostümbild</w:t>
      </w:r>
      <w:r w:rsidR="00D62118">
        <w:rPr>
          <w:rFonts w:cs="Arial"/>
          <w:b/>
          <w:bCs/>
          <w:sz w:val="20"/>
        </w:rPr>
        <w:t xml:space="preserve">: </w:t>
      </w:r>
      <w:hyperlink r:id="rId9" w:history="1">
        <w:r w:rsidRPr="00FD0CED">
          <w:rPr>
            <w:rStyle w:val="Hyperlink"/>
            <w:rFonts w:cs="Arial"/>
            <w:b/>
            <w:bCs/>
            <w:sz w:val="20"/>
          </w:rPr>
          <w:t xml:space="preserve">Adriana Braga </w:t>
        </w:r>
        <w:proofErr w:type="spellStart"/>
        <w:r w:rsidRPr="00FD0CED">
          <w:rPr>
            <w:rStyle w:val="Hyperlink"/>
            <w:rFonts w:cs="Arial"/>
            <w:b/>
            <w:bCs/>
            <w:sz w:val="20"/>
          </w:rPr>
          <w:t>Peretzki</w:t>
        </w:r>
        <w:proofErr w:type="spellEnd"/>
      </w:hyperlink>
    </w:p>
    <w:p w:rsidR="00FD0CED" w:rsidRPr="00FD0CED" w:rsidRDefault="00FD0CED" w:rsidP="00FD0CED">
      <w:pPr>
        <w:rPr>
          <w:rFonts w:cs="Arial"/>
          <w:b/>
          <w:bCs/>
          <w:sz w:val="20"/>
        </w:rPr>
      </w:pPr>
      <w:r w:rsidRPr="00FD0CED">
        <w:rPr>
          <w:rFonts w:cs="Arial"/>
          <w:b/>
          <w:bCs/>
          <w:sz w:val="20"/>
        </w:rPr>
        <w:t>Musik</w:t>
      </w:r>
      <w:r w:rsidR="00D62118">
        <w:rPr>
          <w:rFonts w:cs="Arial"/>
          <w:b/>
          <w:bCs/>
          <w:sz w:val="20"/>
        </w:rPr>
        <w:t xml:space="preserve">: </w:t>
      </w:r>
      <w:hyperlink r:id="rId10" w:history="1">
        <w:r w:rsidRPr="00FD0CED">
          <w:rPr>
            <w:rStyle w:val="Hyperlink"/>
            <w:rFonts w:cs="Arial"/>
            <w:b/>
            <w:bCs/>
            <w:sz w:val="20"/>
          </w:rPr>
          <w:t>Samuel Wiese</w:t>
        </w:r>
      </w:hyperlink>
    </w:p>
    <w:p w:rsidR="00FD0CED" w:rsidRPr="00FD0CED" w:rsidRDefault="00FD0CED" w:rsidP="00FD0CED">
      <w:pPr>
        <w:rPr>
          <w:rFonts w:cs="Arial"/>
          <w:b/>
          <w:bCs/>
          <w:sz w:val="20"/>
        </w:rPr>
      </w:pPr>
      <w:r w:rsidRPr="00FD0CED">
        <w:rPr>
          <w:rFonts w:cs="Arial"/>
          <w:b/>
          <w:bCs/>
          <w:sz w:val="20"/>
        </w:rPr>
        <w:t>Malerei</w:t>
      </w:r>
      <w:r w:rsidR="00D62118">
        <w:rPr>
          <w:rFonts w:cs="Arial"/>
          <w:b/>
          <w:bCs/>
          <w:sz w:val="20"/>
        </w:rPr>
        <w:t xml:space="preserve">: </w:t>
      </w:r>
      <w:hyperlink r:id="rId11" w:history="1">
        <w:r w:rsidRPr="00FD0CED">
          <w:rPr>
            <w:rStyle w:val="Hyperlink"/>
            <w:rFonts w:cs="Arial"/>
            <w:b/>
            <w:bCs/>
            <w:sz w:val="20"/>
          </w:rPr>
          <w:t>Tilo Baumgärtel</w:t>
        </w:r>
      </w:hyperlink>
    </w:p>
    <w:p w:rsidR="00FD0CED" w:rsidRPr="00FD0CED" w:rsidRDefault="00FD0CED" w:rsidP="00FD0CED">
      <w:pPr>
        <w:rPr>
          <w:rFonts w:cs="Arial"/>
          <w:b/>
          <w:bCs/>
          <w:sz w:val="20"/>
        </w:rPr>
      </w:pPr>
      <w:r w:rsidRPr="00FD0CED">
        <w:rPr>
          <w:rFonts w:cs="Arial"/>
          <w:b/>
          <w:bCs/>
          <w:sz w:val="20"/>
        </w:rPr>
        <w:t>Video</w:t>
      </w:r>
      <w:r w:rsidR="00D62118">
        <w:rPr>
          <w:rFonts w:cs="Arial"/>
          <w:b/>
          <w:bCs/>
          <w:sz w:val="20"/>
        </w:rPr>
        <w:t xml:space="preserve">: </w:t>
      </w:r>
      <w:hyperlink r:id="rId12" w:history="1">
        <w:r w:rsidRPr="00FD0CED">
          <w:rPr>
            <w:rStyle w:val="Hyperlink"/>
            <w:rFonts w:cs="Arial"/>
            <w:b/>
            <w:bCs/>
            <w:sz w:val="20"/>
          </w:rPr>
          <w:t>Jan </w:t>
        </w:r>
        <w:proofErr w:type="spellStart"/>
        <w:r w:rsidRPr="00FD0CED">
          <w:rPr>
            <w:rStyle w:val="Hyperlink"/>
            <w:rFonts w:cs="Arial"/>
            <w:b/>
            <w:bCs/>
            <w:sz w:val="20"/>
          </w:rPr>
          <w:t>Speckenbach</w:t>
        </w:r>
        <w:proofErr w:type="spellEnd"/>
      </w:hyperlink>
    </w:p>
    <w:p w:rsidR="00FD0CED" w:rsidRPr="00FD0CED" w:rsidRDefault="00FD0CED" w:rsidP="00FD0CED">
      <w:pPr>
        <w:rPr>
          <w:rFonts w:cs="Arial"/>
          <w:b/>
          <w:bCs/>
          <w:sz w:val="20"/>
        </w:rPr>
      </w:pPr>
      <w:r w:rsidRPr="00FD0CED">
        <w:rPr>
          <w:rFonts w:cs="Arial"/>
          <w:b/>
          <w:bCs/>
          <w:sz w:val="20"/>
        </w:rPr>
        <w:t>Licht</w:t>
      </w:r>
      <w:r w:rsidR="00D62118">
        <w:rPr>
          <w:rFonts w:cs="Arial"/>
          <w:b/>
          <w:bCs/>
          <w:sz w:val="20"/>
        </w:rPr>
        <w:t xml:space="preserve">: </w:t>
      </w:r>
      <w:hyperlink r:id="rId13" w:history="1">
        <w:r w:rsidRPr="00FD0CED">
          <w:rPr>
            <w:rStyle w:val="Hyperlink"/>
            <w:rFonts w:cs="Arial"/>
            <w:b/>
            <w:bCs/>
            <w:sz w:val="20"/>
          </w:rPr>
          <w:t>Lothar Baumgarte</w:t>
        </w:r>
      </w:hyperlink>
    </w:p>
    <w:p w:rsidR="00FD0CED" w:rsidRPr="00FD0CED" w:rsidRDefault="00D62118" w:rsidP="00FD0CED">
      <w:pPr>
        <w:rPr>
          <w:rFonts w:cs="Arial"/>
          <w:b/>
          <w:bCs/>
          <w:sz w:val="20"/>
        </w:rPr>
      </w:pPr>
      <w:r w:rsidRPr="00D62118">
        <w:rPr>
          <w:rFonts w:cs="Arial"/>
          <w:b/>
          <w:bCs/>
          <w:sz w:val="20"/>
        </w:rPr>
        <w:t>Dramaturgie</w:t>
      </w:r>
      <w:r>
        <w:rPr>
          <w:rFonts w:cs="Arial"/>
          <w:b/>
          <w:bCs/>
          <w:sz w:val="20"/>
        </w:rPr>
        <w:t xml:space="preserve">: </w:t>
      </w:r>
      <w:hyperlink r:id="rId14" w:history="1">
        <w:r w:rsidRPr="00D62118">
          <w:rPr>
            <w:rStyle w:val="Hyperlink"/>
            <w:rFonts w:cs="Arial"/>
            <w:b/>
            <w:bCs/>
            <w:sz w:val="20"/>
          </w:rPr>
          <w:t>Victor Schlothauer</w:t>
        </w:r>
      </w:hyperlink>
    </w:p>
    <w:p w:rsidR="00FD0CED" w:rsidRPr="00FD0CED" w:rsidRDefault="00FD0CED" w:rsidP="00FD0CED">
      <w:pPr>
        <w:rPr>
          <w:rFonts w:cs="Arial"/>
          <w:b/>
          <w:bCs/>
          <w:sz w:val="20"/>
        </w:rPr>
      </w:pPr>
      <w:r w:rsidRPr="00FD0CED">
        <w:rPr>
          <w:rFonts w:cs="Arial"/>
          <w:b/>
          <w:bCs/>
          <w:sz w:val="20"/>
        </w:rPr>
        <w:t>Regieassistenz</w:t>
      </w:r>
      <w:r>
        <w:rPr>
          <w:rFonts w:cs="Arial"/>
          <w:b/>
          <w:bCs/>
          <w:sz w:val="20"/>
        </w:rPr>
        <w:t xml:space="preserve">: </w:t>
      </w:r>
      <w:hyperlink r:id="rId15" w:history="1">
        <w:r w:rsidRPr="00FD0CED">
          <w:rPr>
            <w:rStyle w:val="Hyperlink"/>
            <w:rFonts w:cs="Arial"/>
            <w:b/>
            <w:bCs/>
            <w:sz w:val="20"/>
          </w:rPr>
          <w:t>Sarah-Maria Hemmerling</w:t>
        </w:r>
      </w:hyperlink>
    </w:p>
    <w:p w:rsidR="00FD0CED" w:rsidRDefault="00FD0CED" w:rsidP="00FD0CED">
      <w:pPr>
        <w:rPr>
          <w:rFonts w:cs="Arial"/>
          <w:b/>
          <w:bCs/>
          <w:sz w:val="20"/>
        </w:rPr>
      </w:pPr>
      <w:r w:rsidRPr="00FD0CED">
        <w:rPr>
          <w:rFonts w:cs="Arial"/>
          <w:b/>
          <w:bCs/>
          <w:sz w:val="20"/>
        </w:rPr>
        <w:t>Bühnenbildassistenz</w:t>
      </w:r>
      <w:r>
        <w:rPr>
          <w:rFonts w:cs="Arial"/>
          <w:b/>
          <w:bCs/>
          <w:sz w:val="20"/>
        </w:rPr>
        <w:t xml:space="preserve">: </w:t>
      </w:r>
      <w:hyperlink r:id="rId16" w:history="1">
        <w:r w:rsidRPr="00FD0CED">
          <w:rPr>
            <w:rStyle w:val="Hyperlink"/>
            <w:rFonts w:cs="Arial"/>
            <w:b/>
            <w:bCs/>
            <w:sz w:val="20"/>
          </w:rPr>
          <w:t>Lioba Bangert</w:t>
        </w:r>
      </w:hyperlink>
      <w:r>
        <w:rPr>
          <w:rFonts w:cs="Arial"/>
          <w:b/>
          <w:bCs/>
          <w:sz w:val="20"/>
        </w:rPr>
        <w:t xml:space="preserve">, </w:t>
      </w:r>
      <w:hyperlink r:id="rId17" w:history="1">
        <w:r w:rsidRPr="00FD0CED">
          <w:rPr>
            <w:rStyle w:val="Hyperlink"/>
            <w:rFonts w:cs="Arial"/>
            <w:b/>
            <w:bCs/>
            <w:sz w:val="20"/>
          </w:rPr>
          <w:t>Malin Speicher</w:t>
        </w:r>
      </w:hyperlink>
      <w:proofErr w:type="spellStart"/>
    </w:p>
    <w:p w:rsidR="00FD0CED" w:rsidRPr="00FD0CED" w:rsidRDefault="00FD0CED" w:rsidP="00FD0CED">
      <w:pPr>
        <w:rPr>
          <w:rFonts w:cs="Arial"/>
          <w:b/>
          <w:bCs/>
          <w:sz w:val="20"/>
        </w:rPr>
      </w:pPr>
      <w:proofErr w:type="spellEnd"/>
      <w:r w:rsidRPr="00FD0CED">
        <w:rPr>
          <w:rFonts w:cs="Arial"/>
          <w:b/>
          <w:bCs/>
          <w:sz w:val="20"/>
        </w:rPr>
        <w:t>Kostümbildassistenz</w:t>
      </w:r>
      <w:r>
        <w:rPr>
          <w:rFonts w:cs="Arial"/>
          <w:b/>
          <w:bCs/>
          <w:sz w:val="20"/>
        </w:rPr>
        <w:t xml:space="preserve">: </w:t>
      </w:r>
      <w:r w:rsidRPr="00FD0CED">
        <w:rPr>
          <w:rFonts w:cs="Arial"/>
          <w:b/>
          <w:bCs/>
          <w:sz w:val="20"/>
        </w:rPr>
        <w:t>Mirjam Ophüls</w:t>
      </w:r>
      <w:r>
        <w:rPr>
          <w:rFonts w:cs="Arial"/>
          <w:b/>
          <w:bCs/>
          <w:sz w:val="20"/>
        </w:rPr>
        <w:t xml:space="preserve">, </w:t>
      </w:r>
      <w:r w:rsidRPr="00FD0CED">
        <w:rPr>
          <w:rFonts w:cs="Arial"/>
          <w:b/>
          <w:bCs/>
          <w:sz w:val="20"/>
        </w:rPr>
        <w:t>Anna Toni </w:t>
      </w:r>
      <w:proofErr w:type="spellStart"/>
      <w:r w:rsidRPr="00FD0CED">
        <w:rPr>
          <w:rFonts w:cs="Arial"/>
          <w:b/>
          <w:bCs/>
          <w:sz w:val="20"/>
        </w:rPr>
        <w:t>Vyshnyakova</w:t>
      </w:r>
      <w:proofErr w:type="spellEnd"/>
    </w:p>
    <w:p w:rsidR="00FD0CED" w:rsidRPr="00FD0CED" w:rsidRDefault="00FD0CED" w:rsidP="00FD0CED">
      <w:pPr>
        <w:rPr>
          <w:rFonts w:cs="Arial"/>
          <w:b/>
          <w:bCs/>
          <w:sz w:val="20"/>
        </w:rPr>
      </w:pPr>
      <w:proofErr w:type="spellStart"/>
      <w:r w:rsidRPr="00FD0CED">
        <w:rPr>
          <w:rFonts w:cs="Arial"/>
          <w:b/>
          <w:bCs/>
          <w:sz w:val="20"/>
        </w:rPr>
        <w:t>Bühnenbildhospitanz</w:t>
      </w:r>
      <w:proofErr w:type="spellEnd"/>
      <w:r>
        <w:rPr>
          <w:rFonts w:cs="Arial"/>
          <w:b/>
          <w:bCs/>
          <w:sz w:val="20"/>
        </w:rPr>
        <w:t xml:space="preserve">: </w:t>
      </w:r>
      <w:r w:rsidRPr="00FD0CED">
        <w:rPr>
          <w:rFonts w:cs="Arial"/>
          <w:b/>
          <w:bCs/>
          <w:sz w:val="20"/>
        </w:rPr>
        <w:t>Doreen </w:t>
      </w:r>
      <w:proofErr w:type="spellStart"/>
      <w:r w:rsidRPr="00FD0CED">
        <w:rPr>
          <w:rFonts w:cs="Arial"/>
          <w:b/>
          <w:bCs/>
          <w:sz w:val="20"/>
        </w:rPr>
        <w:t>Härich</w:t>
      </w:r>
      <w:proofErr w:type="spellEnd"/>
    </w:p>
    <w:p w:rsidR="00FD0CED" w:rsidRPr="00FD0CED" w:rsidRDefault="00FD0CED" w:rsidP="00FD0CED">
      <w:pPr>
        <w:rPr>
          <w:rFonts w:cs="Arial"/>
          <w:b/>
          <w:bCs/>
          <w:sz w:val="20"/>
        </w:rPr>
      </w:pPr>
      <w:proofErr w:type="spellStart"/>
      <w:r w:rsidRPr="00FD0CED">
        <w:rPr>
          <w:rFonts w:cs="Arial"/>
          <w:b/>
          <w:bCs/>
          <w:sz w:val="20"/>
        </w:rPr>
        <w:t>Kostümbildhospitanz</w:t>
      </w:r>
      <w:proofErr w:type="spellEnd"/>
      <w:r>
        <w:rPr>
          <w:rFonts w:cs="Arial"/>
          <w:b/>
          <w:bCs/>
          <w:sz w:val="20"/>
        </w:rPr>
        <w:t xml:space="preserve">: </w:t>
      </w:r>
      <w:r w:rsidRPr="00FD0CED">
        <w:rPr>
          <w:rFonts w:cs="Arial"/>
          <w:b/>
          <w:bCs/>
          <w:sz w:val="20"/>
        </w:rPr>
        <w:t>Charlotte Christen</w:t>
      </w:r>
    </w:p>
    <w:p w:rsidR="00FD0CED" w:rsidRPr="00FD0CED" w:rsidRDefault="00FD0CED" w:rsidP="00FD0CED">
      <w:pPr>
        <w:rPr>
          <w:rFonts w:cs="Arial"/>
          <w:b/>
          <w:bCs/>
          <w:sz w:val="20"/>
        </w:rPr>
      </w:pPr>
      <w:proofErr w:type="spellStart"/>
      <w:r w:rsidRPr="00FD0CED">
        <w:rPr>
          <w:rFonts w:cs="Arial"/>
          <w:b/>
          <w:bCs/>
          <w:sz w:val="20"/>
        </w:rPr>
        <w:t>Inspizienz</w:t>
      </w:r>
      <w:proofErr w:type="spellEnd"/>
      <w:r>
        <w:rPr>
          <w:rFonts w:cs="Arial"/>
          <w:b/>
          <w:bCs/>
          <w:sz w:val="20"/>
        </w:rPr>
        <w:t xml:space="preserve">: </w:t>
      </w:r>
      <w:r w:rsidRPr="00FD0CED">
        <w:rPr>
          <w:rFonts w:cs="Arial"/>
          <w:b/>
          <w:bCs/>
          <w:sz w:val="20"/>
        </w:rPr>
        <w:t>Michael Durrer</w:t>
      </w:r>
    </w:p>
    <w:p w:rsidR="00FD0CED" w:rsidRPr="00FD0CED" w:rsidRDefault="00FD0CED" w:rsidP="00FD0CED">
      <w:pPr>
        <w:rPr>
          <w:rFonts w:cs="Arial"/>
          <w:b/>
          <w:bCs/>
          <w:sz w:val="20"/>
        </w:rPr>
      </w:pPr>
      <w:proofErr w:type="spellStart"/>
      <w:r w:rsidRPr="00FD0CED">
        <w:rPr>
          <w:rFonts w:cs="Arial"/>
          <w:b/>
          <w:bCs/>
          <w:sz w:val="20"/>
        </w:rPr>
        <w:t>Soufflage</w:t>
      </w:r>
      <w:proofErr w:type="spellEnd"/>
      <w:r>
        <w:rPr>
          <w:rFonts w:cs="Arial"/>
          <w:b/>
          <w:bCs/>
          <w:sz w:val="20"/>
        </w:rPr>
        <w:t xml:space="preserve">: </w:t>
      </w:r>
      <w:r w:rsidRPr="00FD0CED">
        <w:rPr>
          <w:rFonts w:cs="Arial"/>
          <w:b/>
          <w:bCs/>
          <w:sz w:val="20"/>
        </w:rPr>
        <w:t>Katja </w:t>
      </w:r>
      <w:proofErr w:type="spellStart"/>
      <w:r w:rsidRPr="00FD0CED">
        <w:rPr>
          <w:rFonts w:cs="Arial"/>
          <w:b/>
          <w:bCs/>
          <w:sz w:val="20"/>
        </w:rPr>
        <w:t>Weppler</w:t>
      </w:r>
      <w:proofErr w:type="spellEnd"/>
    </w:p>
    <w:p w:rsidR="00E161C5" w:rsidRPr="00E57153" w:rsidRDefault="00E161C5" w:rsidP="004F5B1A">
      <w:pPr>
        <w:rPr>
          <w:rFonts w:cs="Arial"/>
          <w:sz w:val="20"/>
        </w:rPr>
      </w:pPr>
    </w:p>
    <w:sectPr w:rsidR="00E161C5" w:rsidRPr="00E57153" w:rsidSect="00D262C1">
      <w:headerReference w:type="default" r:id="rId18"/>
      <w:headerReference w:type="first" r:id="rId19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973" w:rsidRDefault="00BE6973" w:rsidP="00C36F5B">
      <w:r>
        <w:separator/>
      </w:r>
    </w:p>
  </w:endnote>
  <w:endnote w:type="continuationSeparator" w:id="0">
    <w:p w:rsidR="00BE6973" w:rsidRDefault="00BE6973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973" w:rsidRDefault="00BE6973" w:rsidP="00C36F5B">
      <w:r>
        <w:separator/>
      </w:r>
    </w:p>
  </w:footnote>
  <w:footnote w:type="continuationSeparator" w:id="0">
    <w:p w:rsidR="00BE6973" w:rsidRDefault="00BE6973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>
    <w:pPr>
      <w:pStyle w:val="Kopfzeil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B65B006" wp14:editId="3B3EB1FE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 w:rsidP="000C74C8">
    <w:pPr>
      <w:pStyle w:val="Kopfzeile"/>
    </w:pPr>
    <w:r>
      <w:rPr>
        <w:noProof/>
      </w:rPr>
      <w:drawing>
        <wp:anchor distT="0" distB="0" distL="114300" distR="114300" simplePos="0" relativeHeight="251658240" behindDoc="0" locked="1" layoutInCell="1" allowOverlap="1" wp14:anchorId="6CEF2FEC" wp14:editId="671F6A52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3C239F4"/>
    <w:multiLevelType w:val="hybridMultilevel"/>
    <w:tmpl w:val="0C66195C"/>
    <w:lvl w:ilvl="0" w:tplc="0807000F">
      <w:start w:val="1"/>
      <w:numFmt w:val="decimal"/>
      <w:lvlText w:val="%1."/>
      <w:lvlJc w:val="left"/>
      <w:pPr>
        <w:ind w:left="1440" w:hanging="360"/>
      </w:pPr>
    </w:lvl>
    <w:lvl w:ilvl="1" w:tplc="08070019">
      <w:start w:val="1"/>
      <w:numFmt w:val="lowerLetter"/>
      <w:lvlText w:val="%2."/>
      <w:lvlJc w:val="left"/>
      <w:pPr>
        <w:ind w:left="2160" w:hanging="360"/>
      </w:pPr>
    </w:lvl>
    <w:lvl w:ilvl="2" w:tplc="0807001B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CC6"/>
    <w:rsid w:val="0002073A"/>
    <w:rsid w:val="00024C94"/>
    <w:rsid w:val="00026C98"/>
    <w:rsid w:val="0005631B"/>
    <w:rsid w:val="000B0EF1"/>
    <w:rsid w:val="000C042B"/>
    <w:rsid w:val="000C74C8"/>
    <w:rsid w:val="00112483"/>
    <w:rsid w:val="0014700E"/>
    <w:rsid w:val="001549D8"/>
    <w:rsid w:val="00156078"/>
    <w:rsid w:val="001B37BA"/>
    <w:rsid w:val="00214118"/>
    <w:rsid w:val="00236EF0"/>
    <w:rsid w:val="00244CD5"/>
    <w:rsid w:val="00261885"/>
    <w:rsid w:val="00266038"/>
    <w:rsid w:val="00294FA1"/>
    <w:rsid w:val="00365057"/>
    <w:rsid w:val="00376117"/>
    <w:rsid w:val="00392FDA"/>
    <w:rsid w:val="00424482"/>
    <w:rsid w:val="0042534E"/>
    <w:rsid w:val="004444CE"/>
    <w:rsid w:val="004944C8"/>
    <w:rsid w:val="004F5B1A"/>
    <w:rsid w:val="004F5F41"/>
    <w:rsid w:val="005237E9"/>
    <w:rsid w:val="00546E9D"/>
    <w:rsid w:val="005C1A8D"/>
    <w:rsid w:val="005D5630"/>
    <w:rsid w:val="005F665C"/>
    <w:rsid w:val="006074CC"/>
    <w:rsid w:val="00655F4C"/>
    <w:rsid w:val="006F37D5"/>
    <w:rsid w:val="00751E47"/>
    <w:rsid w:val="0078126D"/>
    <w:rsid w:val="007A0CB7"/>
    <w:rsid w:val="007C3AE8"/>
    <w:rsid w:val="007F5613"/>
    <w:rsid w:val="00801C1F"/>
    <w:rsid w:val="00831976"/>
    <w:rsid w:val="00882C70"/>
    <w:rsid w:val="008924B5"/>
    <w:rsid w:val="009906A4"/>
    <w:rsid w:val="009B70A2"/>
    <w:rsid w:val="00A67A85"/>
    <w:rsid w:val="00A70890"/>
    <w:rsid w:val="00A8268B"/>
    <w:rsid w:val="00A8687B"/>
    <w:rsid w:val="00AA789F"/>
    <w:rsid w:val="00B237C7"/>
    <w:rsid w:val="00B71D23"/>
    <w:rsid w:val="00B82C1A"/>
    <w:rsid w:val="00BC4DFF"/>
    <w:rsid w:val="00BD01E7"/>
    <w:rsid w:val="00BD1E3F"/>
    <w:rsid w:val="00BE6973"/>
    <w:rsid w:val="00C27D0B"/>
    <w:rsid w:val="00C36CC6"/>
    <w:rsid w:val="00C36F5B"/>
    <w:rsid w:val="00C6392F"/>
    <w:rsid w:val="00CB5BFA"/>
    <w:rsid w:val="00D10C85"/>
    <w:rsid w:val="00D262C1"/>
    <w:rsid w:val="00D26F89"/>
    <w:rsid w:val="00D62118"/>
    <w:rsid w:val="00D72024"/>
    <w:rsid w:val="00E161C5"/>
    <w:rsid w:val="00E57153"/>
    <w:rsid w:val="00E6715D"/>
    <w:rsid w:val="00E84710"/>
    <w:rsid w:val="00E97CA8"/>
    <w:rsid w:val="00F34CF6"/>
    <w:rsid w:val="00F743E1"/>
    <w:rsid w:val="00F85EC3"/>
    <w:rsid w:val="00FD0CED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  <w14:docId w14:val="52580EB5"/>
  <w15:chartTrackingRefBased/>
  <w15:docId w15:val="{401C0578-6F05-494F-BB08-27DDF9E5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6CC6"/>
    <w:pPr>
      <w:spacing w:line="260" w:lineRule="exact"/>
    </w:pPr>
    <w:rPr>
      <w:rFonts w:ascii="Arial" w:eastAsia="Times New Roman" w:hAnsi="Arial" w:cs="Times New Roman"/>
      <w:spacing w:val="5"/>
      <w:szCs w:val="20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C36CC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36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3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0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45143798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3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8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5074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0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8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3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730395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3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34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7006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79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9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13174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89215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3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9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467577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09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0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27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51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5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5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1304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2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1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58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1899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7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7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91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43281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5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413593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7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1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47710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2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8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76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211999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03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51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54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501313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5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05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2150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8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7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0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125690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32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1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3017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5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3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1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168561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87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2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76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71382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6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79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499187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57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5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2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5539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8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47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05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776444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9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99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032381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94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1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56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751068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8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9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449785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2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1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21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643552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8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2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753749">
          <w:marLeft w:val="0"/>
          <w:marRight w:val="0"/>
          <w:marTop w:val="0"/>
          <w:marBottom w:val="0"/>
          <w:divBdr>
            <w:top w:val="single" w:sz="24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6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55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9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3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8696786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2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8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37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4674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01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3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28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2461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1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15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69932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5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2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74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8424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23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68921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4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9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28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271482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70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66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2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7228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4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9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53393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0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03740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9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84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683992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9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15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56031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5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9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64429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7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04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8221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25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55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43035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3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9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28330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0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7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280247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8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4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6347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73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82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72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340577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1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4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90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47744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2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88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48324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8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41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17667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1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8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1058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61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52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6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67387339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62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94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2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15324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22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26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86470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18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5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06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10285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14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69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7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88519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83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2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73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185484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2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2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7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369371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41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10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76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545675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42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8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5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6772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38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19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733813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89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3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84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277406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2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4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94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77630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39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7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35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1546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65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1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93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002960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6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1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980474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1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4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16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6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4067327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1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95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31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105365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6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3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881566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90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33581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7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7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37724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1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27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890522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0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7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99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640954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8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7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45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7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3797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9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5866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13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45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87562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9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16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7323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2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613853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23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2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49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0395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62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6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553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26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87168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802117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0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06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3488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7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8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54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456679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26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4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98451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0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87117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62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86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11491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3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8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75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9710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7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95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2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75046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52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35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41891584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5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03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30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49996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00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7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842493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19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9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99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298215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96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14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508197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8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68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490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1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0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04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323463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26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35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10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640791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93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5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03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5564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84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35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30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697418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56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7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0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909920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9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65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9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31340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8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90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358478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9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21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05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19033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7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6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31533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10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7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8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4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5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31434258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8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68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0172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50552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69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2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6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236109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73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85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90080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3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1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19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008604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2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8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60256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82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30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27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2960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4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6385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5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63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29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362952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7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30602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29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0541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7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5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07391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6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78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4440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28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654356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3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7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45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5627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0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6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03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159142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7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16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68553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7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1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26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099628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62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5101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74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4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14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055161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7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82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30721/sebastian-hartmann?origin=30720" TargetMode="External"/><Relationship Id="rId13" Type="http://schemas.openxmlformats.org/officeDocument/2006/relationships/hyperlink" Target="https://www.schauspielhaus.ch/de/personen/11618/lothar-baumgarte?origin=30720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schauspielhaus.ch/de/personen/30721/sebastian-hartmann?origin=30720" TargetMode="External"/><Relationship Id="rId12" Type="http://schemas.openxmlformats.org/officeDocument/2006/relationships/hyperlink" Target="https://www.schauspielhaus.ch/de/personen/13673/jan-speckenbach?origin=30720" TargetMode="External"/><Relationship Id="rId17" Type="http://schemas.openxmlformats.org/officeDocument/2006/relationships/hyperlink" Target="https://www.schauspielhaus.ch/de/personen/31585/malin-speicher?origin=307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chauspielhaus.ch/de/personen/27397/lioba-bangert?origin=3072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auspielhaus.ch/de/personen/33954/tilo-baumgaertel?origin=3072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chauspielhaus.ch/de/personen/22761/sarah-maria-hemmerling?origin=30720" TargetMode="External"/><Relationship Id="rId10" Type="http://schemas.openxmlformats.org/officeDocument/2006/relationships/hyperlink" Target="https://www.schauspielhaus.ch/de/personen/33947/samuel-wiese?origin=30720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10019/adriana-braga-peretzki?origin=30720" TargetMode="External"/><Relationship Id="rId14" Type="http://schemas.openxmlformats.org/officeDocument/2006/relationships/hyperlink" Target="https://www.schauspielhaus.ch/de/personen/30944/victor-schlothauer?origin=307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</Template>
  <TotalTime>0</TotalTime>
  <Pages>1</Pages>
  <Words>323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Männel Luisa</cp:lastModifiedBy>
  <cp:revision>6</cp:revision>
  <cp:lastPrinted>2024-06-24T13:56:00Z</cp:lastPrinted>
  <dcterms:created xsi:type="dcterms:W3CDTF">2025-05-03T08:18:00Z</dcterms:created>
  <dcterms:modified xsi:type="dcterms:W3CDTF">2025-05-03T09:59:00Z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4905ae455dc695c6505557f0e0c1b9b8befbec4334b632d215004058a982fad4</vt:lpwstr>
  </property>
</Properties>
</file>