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8E17D" w14:textId="77777777" w:rsidR="00E161C5" w:rsidRPr="0030774C" w:rsidRDefault="00E161C5" w:rsidP="004F5B1A">
      <w:pPr>
        <w:rPr>
          <w:b/>
        </w:rPr>
      </w:pPr>
    </w:p>
    <w:p w14:paraId="58515E37" w14:textId="52647A2B" w:rsidR="00A13D06" w:rsidRDefault="00DE0FE8" w:rsidP="00DE0FE8">
      <w:pPr>
        <w:rPr>
          <w:b/>
        </w:rPr>
      </w:pPr>
      <w:r>
        <w:rPr>
          <w:b/>
        </w:rPr>
        <w:t>DIE ROTE ZORA</w:t>
      </w:r>
      <w:r w:rsidR="003012DD">
        <w:rPr>
          <w:b/>
        </w:rPr>
        <w:t xml:space="preserve"> UND IHRE BANDE</w:t>
      </w:r>
      <w:bookmarkStart w:id="0" w:name="_GoBack"/>
      <w:bookmarkEnd w:id="0"/>
      <w:r w:rsidR="00A13D06">
        <w:rPr>
          <w:b/>
        </w:rPr>
        <w:br/>
      </w:r>
      <w:r w:rsidRPr="00DE0FE8">
        <w:rPr>
          <w:b/>
          <w:bCs/>
        </w:rPr>
        <w:t>von John von Düffel nach dem Roman von Kurt Held</w:t>
      </w:r>
      <w:r w:rsidRPr="00DE0FE8">
        <w:rPr>
          <w:b/>
          <w:bCs/>
        </w:rPr>
        <w:br/>
        <w:t>Regie: SELEN KARA</w:t>
      </w:r>
      <w:r w:rsidRPr="00DE0FE8">
        <w:rPr>
          <w:b/>
          <w:bCs/>
        </w:rPr>
        <w:br/>
        <w:t>Kinderstück empfohlen ab 7 Jahren</w:t>
      </w:r>
    </w:p>
    <w:p w14:paraId="543E611E" w14:textId="77777777" w:rsidR="00A13D06" w:rsidRDefault="00A13D06" w:rsidP="00DE0FE8">
      <w:pPr>
        <w:rPr>
          <w:b/>
        </w:rPr>
      </w:pPr>
    </w:p>
    <w:p w14:paraId="3518B187" w14:textId="2C04EE80" w:rsidR="00BF294F" w:rsidRPr="00BF294F" w:rsidRDefault="00BF294F" w:rsidP="00DE0FE8">
      <w:pPr>
        <w:rPr>
          <w:b/>
          <w:bCs/>
        </w:rPr>
      </w:pPr>
      <w:r w:rsidRPr="00BF294F">
        <w:rPr>
          <w:b/>
        </w:rPr>
        <w:t>Mit</w:t>
      </w:r>
      <w:r>
        <w:rPr>
          <w:b/>
        </w:rPr>
        <w:t xml:space="preserve">: </w:t>
      </w:r>
      <w:r w:rsidR="00287B3C">
        <w:rPr>
          <w:b/>
        </w:rPr>
        <w:t xml:space="preserve">Luise Hipp, Yusuf Arslan, Elsa Voss, Ann-Kathrin </w:t>
      </w:r>
      <w:proofErr w:type="spellStart"/>
      <w:r w:rsidR="00287B3C">
        <w:rPr>
          <w:b/>
        </w:rPr>
        <w:t>Stengel</w:t>
      </w:r>
      <w:proofErr w:type="spellEnd"/>
      <w:r w:rsidR="00287B3C">
        <w:rPr>
          <w:b/>
        </w:rPr>
        <w:t xml:space="preserve">, Annabelle Fabienne Matthies, Lukas Vögler, Vincent Basse, Simon Brusis, Neda </w:t>
      </w:r>
      <w:proofErr w:type="spellStart"/>
      <w:r w:rsidR="00287B3C">
        <w:rPr>
          <w:b/>
        </w:rPr>
        <w:t>Rahmanian</w:t>
      </w:r>
      <w:proofErr w:type="spellEnd"/>
      <w:r w:rsidR="00287B3C">
        <w:rPr>
          <w:b/>
        </w:rPr>
        <w:t>, Johann Jürgens</w:t>
      </w:r>
    </w:p>
    <w:p w14:paraId="5A5A5FD7" w14:textId="77777777" w:rsidR="0030774C" w:rsidRDefault="0030774C" w:rsidP="0030774C"/>
    <w:p w14:paraId="3698094B" w14:textId="6D93D508" w:rsidR="0030774C" w:rsidRDefault="00AA1C66" w:rsidP="0030774C">
      <w:r>
        <w:t>PRESSEFOTOS</w:t>
      </w:r>
    </w:p>
    <w:p w14:paraId="3B19D3C2" w14:textId="77777777" w:rsidR="00A13D06" w:rsidRDefault="00A13D06" w:rsidP="0030774C"/>
    <w:p w14:paraId="323046C4" w14:textId="089E4716" w:rsidR="00DE0FE8" w:rsidRDefault="0030774C" w:rsidP="0030774C">
      <w:r>
        <w:t xml:space="preserve">© </w:t>
      </w:r>
      <w:r w:rsidR="00DE0FE8">
        <w:t>Sabina Bösch</w:t>
      </w:r>
      <w:r>
        <w:t xml:space="preserve"> / Schauspielhaus Zürich</w:t>
      </w:r>
      <w:r w:rsidR="00A13D06">
        <w:br/>
      </w:r>
    </w:p>
    <w:p w14:paraId="1932678A" w14:textId="77777777" w:rsidR="00A13D06" w:rsidRDefault="00A13D06" w:rsidP="0030774C"/>
    <w:p w14:paraId="01178AB9" w14:textId="1BBF9FEC" w:rsidR="00350E97" w:rsidRPr="003012DD" w:rsidRDefault="00AA1C66" w:rsidP="0030774C">
      <w:r w:rsidRPr="003012DD">
        <w:t xml:space="preserve">1 – </w:t>
      </w:r>
      <w:r w:rsidR="00350E97" w:rsidRPr="003012DD">
        <w:t xml:space="preserve">Lukas Vögler, Yusuf Arslan, Vincent Basse, Simon Brusis, </w:t>
      </w:r>
      <w:r w:rsidR="00A13D06" w:rsidRPr="003012DD">
        <w:t xml:space="preserve">Annabelle Fabienne Matthies, </w:t>
      </w:r>
      <w:r w:rsidR="00350E97" w:rsidRPr="003012DD">
        <w:t xml:space="preserve">Neda </w:t>
      </w:r>
      <w:proofErr w:type="spellStart"/>
      <w:r w:rsidR="00350E97" w:rsidRPr="003012DD">
        <w:t>Rahmanian</w:t>
      </w:r>
      <w:proofErr w:type="spellEnd"/>
    </w:p>
    <w:p w14:paraId="7F31938D" w14:textId="73E7E9AE" w:rsidR="00350E97" w:rsidRPr="00A13D06" w:rsidRDefault="00AA1C66" w:rsidP="00350E97">
      <w:r w:rsidRPr="00A13D06">
        <w:t>2</w:t>
      </w:r>
      <w:r w:rsidR="0030774C" w:rsidRPr="00A13D06">
        <w:t xml:space="preserve"> –</w:t>
      </w:r>
      <w:r w:rsidR="00350E97" w:rsidRPr="00A13D06">
        <w:t xml:space="preserve"> Luise Hipp</w:t>
      </w:r>
      <w:r w:rsidR="00A13D06">
        <w:t>, Yusuf Arslan</w:t>
      </w:r>
    </w:p>
    <w:p w14:paraId="2BF678D8" w14:textId="77777777" w:rsidR="0030774C" w:rsidRPr="00A13D06" w:rsidRDefault="00AA1C66" w:rsidP="0030774C">
      <w:r w:rsidRPr="00A13D06">
        <w:t xml:space="preserve">3 – </w:t>
      </w:r>
      <w:r w:rsidR="00350E97" w:rsidRPr="00A13D06">
        <w:t xml:space="preserve">Neda </w:t>
      </w:r>
      <w:proofErr w:type="spellStart"/>
      <w:r w:rsidR="00350E97" w:rsidRPr="00A13D06">
        <w:t>Rahmanian</w:t>
      </w:r>
      <w:proofErr w:type="spellEnd"/>
      <w:r w:rsidR="00350E97" w:rsidRPr="00A13D06">
        <w:t>, Simon Brusis, Annabelle Fabienne Matthies</w:t>
      </w:r>
    </w:p>
    <w:p w14:paraId="2986B5A3" w14:textId="59565E73" w:rsidR="001439A7" w:rsidRPr="003012DD" w:rsidRDefault="00AA1C66" w:rsidP="0030774C">
      <w:r w:rsidRPr="003012DD">
        <w:t>4 –</w:t>
      </w:r>
      <w:r w:rsidR="00A13D06" w:rsidRPr="003012DD">
        <w:t xml:space="preserve"> </w:t>
      </w:r>
      <w:r w:rsidR="001439A7" w:rsidRPr="003012DD">
        <w:t xml:space="preserve">Ann-Kathrin </w:t>
      </w:r>
      <w:proofErr w:type="spellStart"/>
      <w:r w:rsidR="001439A7" w:rsidRPr="003012DD">
        <w:t>Stengel</w:t>
      </w:r>
      <w:proofErr w:type="spellEnd"/>
      <w:r w:rsidR="001439A7" w:rsidRPr="003012DD">
        <w:t xml:space="preserve">, </w:t>
      </w:r>
      <w:r w:rsidR="00A13D06" w:rsidRPr="003012DD">
        <w:t xml:space="preserve">Elsa Voss, </w:t>
      </w:r>
      <w:r w:rsidR="001439A7" w:rsidRPr="003012DD">
        <w:t>Luise H</w:t>
      </w:r>
      <w:r w:rsidR="00A13D06" w:rsidRPr="003012DD">
        <w:t>i</w:t>
      </w:r>
      <w:r w:rsidR="001439A7" w:rsidRPr="003012DD">
        <w:t>pp, Yusuf Arslan, Vincent Bass</w:t>
      </w:r>
      <w:r w:rsidR="00A13D06" w:rsidRPr="003012DD">
        <w:t>e</w:t>
      </w:r>
    </w:p>
    <w:p w14:paraId="2FF2E66A" w14:textId="3632787F" w:rsidR="00DE0FE8" w:rsidRPr="00A13D06" w:rsidRDefault="00AA1C66" w:rsidP="0030774C">
      <w:r w:rsidRPr="00A13D06">
        <w:t>5 –</w:t>
      </w:r>
      <w:r w:rsidR="00287B3C" w:rsidRPr="00A13D06">
        <w:t xml:space="preserve"> </w:t>
      </w:r>
      <w:r w:rsidR="001439A7" w:rsidRPr="00A13D06">
        <w:t>Lukas Vögler,</w:t>
      </w:r>
      <w:r w:rsidR="00287B3C" w:rsidRPr="00A13D06">
        <w:t xml:space="preserve"> Vincent Basse, </w:t>
      </w:r>
      <w:r w:rsidR="001439A7" w:rsidRPr="00A13D06">
        <w:t>Yusuf Arslan</w:t>
      </w:r>
      <w:r w:rsidR="00287B3C" w:rsidRPr="00A13D06">
        <w:t xml:space="preserve">, </w:t>
      </w:r>
      <w:r w:rsidR="001439A7" w:rsidRPr="00A13D06">
        <w:t>Luise H</w:t>
      </w:r>
      <w:r w:rsidR="00A13D06" w:rsidRPr="00A13D06">
        <w:t>i</w:t>
      </w:r>
      <w:r w:rsidR="001439A7" w:rsidRPr="00A13D06">
        <w:t>pp</w:t>
      </w:r>
      <w:r w:rsidR="00A13D06" w:rsidRPr="00A13D06">
        <w:t xml:space="preserve">, Elsa Voss, Johann Jürgens, Ann-Kathrin </w:t>
      </w:r>
      <w:proofErr w:type="spellStart"/>
      <w:r w:rsidR="00A13D06" w:rsidRPr="00A13D06">
        <w:t>Stengel</w:t>
      </w:r>
      <w:proofErr w:type="spellEnd"/>
    </w:p>
    <w:p w14:paraId="147E2CD4" w14:textId="77777777" w:rsidR="00AA1C66" w:rsidRDefault="00AA1C66" w:rsidP="0030774C">
      <w:r>
        <w:t xml:space="preserve">6 – </w:t>
      </w:r>
      <w:r w:rsidR="001439A7">
        <w:t>Annabelle Fabienne Matthies</w:t>
      </w:r>
    </w:p>
    <w:p w14:paraId="478A7CF5" w14:textId="74C77D42" w:rsidR="00AA1C66" w:rsidRPr="00A13D06" w:rsidRDefault="00AA1C66" w:rsidP="0030774C">
      <w:r w:rsidRPr="00A13D06">
        <w:t xml:space="preserve">7 – </w:t>
      </w:r>
      <w:r w:rsidR="00A13D06" w:rsidRPr="00A13D06">
        <w:t>Elsa Voss, Yusuf Arslan, Luise Hipp, Ann-Kat</w:t>
      </w:r>
      <w:r w:rsidR="00A13D06">
        <w:t>hr</w:t>
      </w:r>
      <w:r w:rsidR="00A13D06" w:rsidRPr="00A13D06">
        <w:t xml:space="preserve">in </w:t>
      </w:r>
      <w:proofErr w:type="spellStart"/>
      <w:r w:rsidR="00A13D06" w:rsidRPr="00A13D06">
        <w:t>Stengel</w:t>
      </w:r>
      <w:proofErr w:type="spellEnd"/>
    </w:p>
    <w:p w14:paraId="26E8A8D5" w14:textId="200A9C9C" w:rsidR="00AA1C66" w:rsidRPr="00A13D06" w:rsidRDefault="00AA1C66" w:rsidP="0030774C">
      <w:r w:rsidRPr="00A13D06">
        <w:t xml:space="preserve">8 – </w:t>
      </w:r>
      <w:r w:rsidR="001439A7" w:rsidRPr="00A13D06">
        <w:t>Yusuf Arslan, Luise H</w:t>
      </w:r>
      <w:r w:rsidR="00A13D06" w:rsidRPr="00A13D06">
        <w:t>i</w:t>
      </w:r>
      <w:r w:rsidR="001439A7" w:rsidRPr="00A13D06">
        <w:t xml:space="preserve">pp, </w:t>
      </w:r>
      <w:r w:rsidR="00A13D06" w:rsidRPr="00A13D06">
        <w:t xml:space="preserve">Elsa Voss, Ann-Kathrin </w:t>
      </w:r>
      <w:proofErr w:type="spellStart"/>
      <w:r w:rsidR="00A13D06" w:rsidRPr="00A13D06">
        <w:t>Stengel</w:t>
      </w:r>
      <w:proofErr w:type="spellEnd"/>
    </w:p>
    <w:p w14:paraId="476D58F9" w14:textId="77777777" w:rsidR="00AA1C66" w:rsidRDefault="00AA1C66" w:rsidP="0030774C"/>
    <w:p w14:paraId="41C1346C" w14:textId="77777777" w:rsidR="00A13D06" w:rsidRPr="00A13D06" w:rsidRDefault="00A13D06" w:rsidP="0030774C"/>
    <w:p w14:paraId="48FB2C43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Inszenierung</w:t>
      </w:r>
      <w:r>
        <w:rPr>
          <w:b/>
          <w:bCs/>
        </w:rPr>
        <w:t xml:space="preserve"> </w:t>
      </w:r>
      <w:hyperlink r:id="rId7" w:history="1">
        <w:r w:rsidRPr="00DE0FE8">
          <w:rPr>
            <w:rStyle w:val="Hyperlink"/>
            <w:b/>
            <w:bCs/>
          </w:rPr>
          <w:t>Selen Kara</w:t>
        </w:r>
      </w:hyperlink>
    </w:p>
    <w:p w14:paraId="66DDDE14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Bühnenbild</w:t>
      </w:r>
      <w:r>
        <w:rPr>
          <w:b/>
          <w:bCs/>
        </w:rPr>
        <w:t xml:space="preserve"> </w:t>
      </w:r>
      <w:hyperlink r:id="rId8" w:history="1">
        <w:r w:rsidRPr="00DE0FE8">
          <w:rPr>
            <w:rStyle w:val="Hyperlink"/>
            <w:b/>
            <w:bCs/>
          </w:rPr>
          <w:t>Lydia Merkel</w:t>
        </w:r>
      </w:hyperlink>
    </w:p>
    <w:p w14:paraId="689D9A00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Kostümbild</w:t>
      </w:r>
      <w:r>
        <w:rPr>
          <w:b/>
          <w:bCs/>
        </w:rPr>
        <w:t xml:space="preserve"> </w:t>
      </w:r>
      <w:hyperlink r:id="rId9" w:history="1">
        <w:r w:rsidRPr="00DE0FE8">
          <w:rPr>
            <w:rStyle w:val="Hyperlink"/>
            <w:b/>
            <w:bCs/>
          </w:rPr>
          <w:t>Emir </w:t>
        </w:r>
        <w:proofErr w:type="spellStart"/>
        <w:r w:rsidRPr="00DE0FE8">
          <w:rPr>
            <w:rStyle w:val="Hyperlink"/>
            <w:b/>
            <w:bCs/>
          </w:rPr>
          <w:t>Medić</w:t>
        </w:r>
        <w:proofErr w:type="spellEnd"/>
      </w:hyperlink>
    </w:p>
    <w:p w14:paraId="0129F20E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Musik</w:t>
      </w:r>
      <w:r>
        <w:rPr>
          <w:b/>
          <w:bCs/>
        </w:rPr>
        <w:t xml:space="preserve"> </w:t>
      </w:r>
      <w:hyperlink r:id="rId10" w:history="1">
        <w:r w:rsidRPr="00DE0FE8">
          <w:rPr>
            <w:rStyle w:val="Hyperlink"/>
            <w:b/>
            <w:bCs/>
          </w:rPr>
          <w:t>Torsten Kindermann</w:t>
        </w:r>
      </w:hyperlink>
    </w:p>
    <w:p w14:paraId="4137C6D2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Licht</w:t>
      </w:r>
      <w:r>
        <w:rPr>
          <w:b/>
          <w:bCs/>
        </w:rPr>
        <w:t xml:space="preserve"> </w:t>
      </w:r>
      <w:hyperlink r:id="rId11" w:history="1">
        <w:r w:rsidRPr="00DE0FE8">
          <w:rPr>
            <w:rStyle w:val="Hyperlink"/>
            <w:b/>
            <w:bCs/>
          </w:rPr>
          <w:t>Christoph Kunz</w:t>
        </w:r>
      </w:hyperlink>
    </w:p>
    <w:p w14:paraId="13D347ED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Dramaturgie</w:t>
      </w:r>
      <w:r>
        <w:rPr>
          <w:b/>
          <w:bCs/>
        </w:rPr>
        <w:t xml:space="preserve"> </w:t>
      </w:r>
      <w:hyperlink r:id="rId12" w:history="1">
        <w:r w:rsidRPr="00DE0FE8">
          <w:rPr>
            <w:rStyle w:val="Hyperlink"/>
            <w:b/>
            <w:bCs/>
          </w:rPr>
          <w:t>Maike Müller</w:t>
        </w:r>
      </w:hyperlink>
    </w:p>
    <w:p w14:paraId="2B7B01AD" w14:textId="06265BD9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 xml:space="preserve">Künstlerische Vermittlung </w:t>
      </w:r>
      <w:proofErr w:type="spellStart"/>
      <w:r w:rsidRPr="00DE0FE8">
        <w:rPr>
          <w:b/>
          <w:bCs/>
        </w:rPr>
        <w:t>Theater&amp;Schule</w:t>
      </w:r>
      <w:proofErr w:type="spellEnd"/>
      <w:r>
        <w:rPr>
          <w:b/>
          <w:bCs/>
        </w:rPr>
        <w:t xml:space="preserve"> </w:t>
      </w:r>
      <w:hyperlink r:id="rId13" w:history="1">
        <w:r w:rsidRPr="00DE0FE8">
          <w:rPr>
            <w:rStyle w:val="Hyperlink"/>
            <w:b/>
            <w:bCs/>
          </w:rPr>
          <w:t>Zora Maag</w:t>
        </w:r>
      </w:hyperlink>
      <w:r w:rsidR="00A13D06">
        <w:rPr>
          <w:b/>
          <w:bCs/>
        </w:rPr>
        <w:t xml:space="preserve">, </w:t>
      </w:r>
      <w:r w:rsidRPr="00DE0FE8">
        <w:rPr>
          <w:b/>
          <w:bCs/>
        </w:rPr>
        <w:t>Franziska Bill</w:t>
      </w:r>
    </w:p>
    <w:p w14:paraId="28FC14A1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Regieassistenz</w:t>
      </w:r>
      <w:r>
        <w:rPr>
          <w:b/>
          <w:bCs/>
        </w:rPr>
        <w:t xml:space="preserve"> </w:t>
      </w:r>
      <w:hyperlink r:id="rId14" w:history="1">
        <w:r w:rsidRPr="00DE0FE8">
          <w:rPr>
            <w:rStyle w:val="Hyperlink"/>
            <w:b/>
            <w:bCs/>
          </w:rPr>
          <w:t>Linda Hügel</w:t>
        </w:r>
      </w:hyperlink>
    </w:p>
    <w:p w14:paraId="69B0229A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t>Bühnenbildassistenz</w:t>
      </w:r>
      <w:r>
        <w:rPr>
          <w:b/>
          <w:bCs/>
        </w:rPr>
        <w:t xml:space="preserve"> </w:t>
      </w:r>
      <w:hyperlink r:id="rId15" w:history="1">
        <w:proofErr w:type="spellStart"/>
        <w:r w:rsidRPr="00DE0FE8">
          <w:rPr>
            <w:rStyle w:val="Hyperlink"/>
            <w:b/>
            <w:bCs/>
          </w:rPr>
          <w:t>Naemi</w:t>
        </w:r>
        <w:proofErr w:type="spellEnd"/>
        <w:r w:rsidRPr="00DE0FE8">
          <w:rPr>
            <w:rStyle w:val="Hyperlink"/>
            <w:b/>
            <w:bCs/>
          </w:rPr>
          <w:t xml:space="preserve"> </w:t>
        </w:r>
        <w:proofErr w:type="spellStart"/>
        <w:r w:rsidRPr="00DE0FE8">
          <w:rPr>
            <w:rStyle w:val="Hyperlink"/>
            <w:b/>
            <w:bCs/>
          </w:rPr>
          <w:t>Jael</w:t>
        </w:r>
        <w:proofErr w:type="spellEnd"/>
        <w:r w:rsidRPr="00DE0FE8">
          <w:rPr>
            <w:rStyle w:val="Hyperlink"/>
            <w:b/>
            <w:bCs/>
          </w:rPr>
          <w:t> Marty</w:t>
        </w:r>
      </w:hyperlink>
    </w:p>
    <w:p w14:paraId="252C5E0A" w14:textId="77777777" w:rsidR="00DE0FE8" w:rsidRPr="00DE0FE8" w:rsidRDefault="00DE0FE8" w:rsidP="00DE0FE8">
      <w:pPr>
        <w:rPr>
          <w:b/>
          <w:bCs/>
        </w:rPr>
      </w:pPr>
      <w:r w:rsidRPr="00DE0FE8">
        <w:rPr>
          <w:b/>
          <w:bCs/>
        </w:rPr>
        <w:lastRenderedPageBreak/>
        <w:t>Kostümbildassistenz</w:t>
      </w:r>
      <w:r>
        <w:rPr>
          <w:b/>
          <w:bCs/>
        </w:rPr>
        <w:t xml:space="preserve"> </w:t>
      </w:r>
      <w:hyperlink r:id="rId16" w:history="1">
        <w:r w:rsidRPr="00DE0FE8">
          <w:rPr>
            <w:rStyle w:val="Hyperlink"/>
            <w:b/>
            <w:bCs/>
          </w:rPr>
          <w:t>Renée Kraemer</w:t>
        </w:r>
      </w:hyperlink>
    </w:p>
    <w:p w14:paraId="32207548" w14:textId="77777777" w:rsidR="00DE0FE8" w:rsidRPr="00DE0FE8" w:rsidRDefault="00DE0FE8" w:rsidP="00DE0FE8">
      <w:pPr>
        <w:rPr>
          <w:b/>
          <w:bCs/>
        </w:rPr>
      </w:pPr>
      <w:proofErr w:type="spellStart"/>
      <w:r w:rsidRPr="00DE0FE8">
        <w:rPr>
          <w:b/>
          <w:bCs/>
        </w:rPr>
        <w:t>Regiehospitanz</w:t>
      </w:r>
      <w:proofErr w:type="spellEnd"/>
      <w:r>
        <w:rPr>
          <w:b/>
          <w:bCs/>
        </w:rPr>
        <w:t xml:space="preserve"> </w:t>
      </w:r>
      <w:r w:rsidRPr="00DE0FE8">
        <w:rPr>
          <w:b/>
          <w:bCs/>
        </w:rPr>
        <w:t>Myron </w:t>
      </w:r>
      <w:proofErr w:type="spellStart"/>
      <w:r w:rsidRPr="00DE0FE8">
        <w:rPr>
          <w:b/>
          <w:bCs/>
        </w:rPr>
        <w:t>Kontar</w:t>
      </w:r>
      <w:proofErr w:type="spellEnd"/>
    </w:p>
    <w:p w14:paraId="22402838" w14:textId="77777777" w:rsidR="00DE0FE8" w:rsidRPr="00DE0FE8" w:rsidRDefault="00DE0FE8" w:rsidP="00DE0FE8">
      <w:pPr>
        <w:rPr>
          <w:b/>
          <w:bCs/>
        </w:rPr>
      </w:pPr>
      <w:proofErr w:type="spellStart"/>
      <w:r w:rsidRPr="00DE0FE8">
        <w:rPr>
          <w:b/>
          <w:bCs/>
        </w:rPr>
        <w:t>Bühnenbildhospitanz</w:t>
      </w:r>
      <w:proofErr w:type="spellEnd"/>
      <w:r>
        <w:rPr>
          <w:b/>
          <w:bCs/>
        </w:rPr>
        <w:t xml:space="preserve"> </w:t>
      </w:r>
      <w:r w:rsidRPr="00DE0FE8">
        <w:rPr>
          <w:b/>
          <w:bCs/>
        </w:rPr>
        <w:t>Serena </w:t>
      </w:r>
      <w:proofErr w:type="spellStart"/>
      <w:r w:rsidRPr="00DE0FE8">
        <w:rPr>
          <w:b/>
          <w:bCs/>
        </w:rPr>
        <w:t>Scherrmann</w:t>
      </w:r>
      <w:proofErr w:type="spellEnd"/>
    </w:p>
    <w:p w14:paraId="1253B6C0" w14:textId="77777777" w:rsidR="00DE0FE8" w:rsidRPr="00DE0FE8" w:rsidRDefault="00DE0FE8" w:rsidP="00DE0FE8">
      <w:pPr>
        <w:rPr>
          <w:b/>
          <w:bCs/>
        </w:rPr>
      </w:pPr>
      <w:proofErr w:type="spellStart"/>
      <w:r w:rsidRPr="00DE0FE8">
        <w:rPr>
          <w:b/>
          <w:bCs/>
        </w:rPr>
        <w:t>Inspizienz</w:t>
      </w:r>
      <w:proofErr w:type="spellEnd"/>
      <w:r>
        <w:rPr>
          <w:b/>
          <w:bCs/>
        </w:rPr>
        <w:t xml:space="preserve"> </w:t>
      </w:r>
      <w:proofErr w:type="spellStart"/>
      <w:r w:rsidRPr="00DE0FE8">
        <w:rPr>
          <w:b/>
          <w:bCs/>
        </w:rPr>
        <w:t>Dayen</w:t>
      </w:r>
      <w:proofErr w:type="spellEnd"/>
      <w:r w:rsidRPr="00DE0FE8">
        <w:rPr>
          <w:b/>
          <w:bCs/>
        </w:rPr>
        <w:t> </w:t>
      </w:r>
      <w:proofErr w:type="spellStart"/>
      <w:r w:rsidRPr="00DE0FE8">
        <w:rPr>
          <w:b/>
          <w:bCs/>
        </w:rPr>
        <w:t>Tuskan</w:t>
      </w:r>
      <w:proofErr w:type="spellEnd"/>
    </w:p>
    <w:p w14:paraId="1E53A54D" w14:textId="14427304" w:rsidR="0030774C" w:rsidRPr="00A13D06" w:rsidRDefault="00DE0FE8" w:rsidP="004F5B1A">
      <w:pPr>
        <w:rPr>
          <w:b/>
          <w:bCs/>
        </w:rPr>
      </w:pPr>
      <w:proofErr w:type="spellStart"/>
      <w:r w:rsidRPr="00DE0FE8">
        <w:rPr>
          <w:b/>
          <w:bCs/>
        </w:rPr>
        <w:t>Soufflage</w:t>
      </w:r>
      <w:proofErr w:type="spellEnd"/>
      <w:r>
        <w:rPr>
          <w:b/>
          <w:bCs/>
        </w:rPr>
        <w:t xml:space="preserve"> </w:t>
      </w:r>
      <w:r w:rsidRPr="00DE0FE8">
        <w:rPr>
          <w:b/>
          <w:bCs/>
        </w:rPr>
        <w:t>Rita von Horváth</w:t>
      </w:r>
    </w:p>
    <w:sectPr w:rsidR="0030774C" w:rsidRPr="00A13D06" w:rsidSect="00D262C1">
      <w:headerReference w:type="default" r:id="rId17"/>
      <w:headerReference w:type="first" r:id="rId1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48AEA" w14:textId="77777777" w:rsidR="00F64F95" w:rsidRDefault="00F64F95" w:rsidP="00C36F5B">
      <w:r>
        <w:separator/>
      </w:r>
    </w:p>
  </w:endnote>
  <w:endnote w:type="continuationSeparator" w:id="0">
    <w:p w14:paraId="539EF5EC" w14:textId="77777777" w:rsidR="00F64F95" w:rsidRDefault="00F64F95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B8EE8" w14:textId="77777777" w:rsidR="00F64F95" w:rsidRDefault="00F64F95" w:rsidP="00C36F5B">
      <w:r>
        <w:separator/>
      </w:r>
    </w:p>
  </w:footnote>
  <w:footnote w:type="continuationSeparator" w:id="0">
    <w:p w14:paraId="5B7C1062" w14:textId="77777777" w:rsidR="00F64F95" w:rsidRDefault="00F64F95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F5E7" w14:textId="77777777"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426626B1" wp14:editId="63E733AF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0643E" w14:textId="77777777"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37B6A32E" wp14:editId="749EF70C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C042B"/>
    <w:rsid w:val="000C74C8"/>
    <w:rsid w:val="001439A7"/>
    <w:rsid w:val="0014700E"/>
    <w:rsid w:val="001549D8"/>
    <w:rsid w:val="00156078"/>
    <w:rsid w:val="001B37BA"/>
    <w:rsid w:val="001D5034"/>
    <w:rsid w:val="00236EF0"/>
    <w:rsid w:val="0023792B"/>
    <w:rsid w:val="00244CD5"/>
    <w:rsid w:val="00266038"/>
    <w:rsid w:val="00287B3C"/>
    <w:rsid w:val="003012DD"/>
    <w:rsid w:val="00301B4D"/>
    <w:rsid w:val="0030774C"/>
    <w:rsid w:val="0032721E"/>
    <w:rsid w:val="00350E97"/>
    <w:rsid w:val="00376117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F665C"/>
    <w:rsid w:val="006074CC"/>
    <w:rsid w:val="006D5D04"/>
    <w:rsid w:val="00707150"/>
    <w:rsid w:val="0078126D"/>
    <w:rsid w:val="007A0CB7"/>
    <w:rsid w:val="007C3AE8"/>
    <w:rsid w:val="007F5613"/>
    <w:rsid w:val="00801C1F"/>
    <w:rsid w:val="00882C70"/>
    <w:rsid w:val="00900C3E"/>
    <w:rsid w:val="009906A4"/>
    <w:rsid w:val="009B70A2"/>
    <w:rsid w:val="00A13D06"/>
    <w:rsid w:val="00A8268B"/>
    <w:rsid w:val="00A8687B"/>
    <w:rsid w:val="00AA1C66"/>
    <w:rsid w:val="00B237C7"/>
    <w:rsid w:val="00B71D23"/>
    <w:rsid w:val="00B82C1A"/>
    <w:rsid w:val="00BD01E7"/>
    <w:rsid w:val="00BF294F"/>
    <w:rsid w:val="00C27D0B"/>
    <w:rsid w:val="00C36F5B"/>
    <w:rsid w:val="00C6392F"/>
    <w:rsid w:val="00D262C1"/>
    <w:rsid w:val="00D26F89"/>
    <w:rsid w:val="00D72024"/>
    <w:rsid w:val="00DC0E1D"/>
    <w:rsid w:val="00DE0FE8"/>
    <w:rsid w:val="00E161C5"/>
    <w:rsid w:val="00E34A54"/>
    <w:rsid w:val="00E6715D"/>
    <w:rsid w:val="00E97CA8"/>
    <w:rsid w:val="00F34CF6"/>
    <w:rsid w:val="00F64F95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49FB765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13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7806369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4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0223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8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3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5807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7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9007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62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1322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4349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6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7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8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613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2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3684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8509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8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8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5226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6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949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0281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71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6131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78373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4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9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09733492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9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4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1823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823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9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8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10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7645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9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0450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1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6172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5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45698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0846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3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6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8964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3304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28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4607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41861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6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6691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6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2388/lydia-merkel?origin=30563" TargetMode="External"/><Relationship Id="rId13" Type="http://schemas.openxmlformats.org/officeDocument/2006/relationships/hyperlink" Target="https://www.schauspielhaus.ch/de/personen/24411/zora-maag?origin=30563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0564/selen-kara?origin=30563" TargetMode="External"/><Relationship Id="rId12" Type="http://schemas.openxmlformats.org/officeDocument/2006/relationships/hyperlink" Target="https://www.schauspielhaus.ch/de/personen/32394/maike-mueller?origin=30563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schauspielhaus.ch/de/personen/27401/rene-kraemer?origin=3056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2415/christoph-kunz?origin=305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29650/naemi-jael-marty?origin=30563" TargetMode="External"/><Relationship Id="rId10" Type="http://schemas.openxmlformats.org/officeDocument/2006/relationships/hyperlink" Target="https://www.schauspielhaus.ch/de/personen/31655/torsten-kindermann?origin=3056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2391/emir-medi?origin=30563" TargetMode="External"/><Relationship Id="rId14" Type="http://schemas.openxmlformats.org/officeDocument/2006/relationships/hyperlink" Target="https://www.schauspielhaus.ch/de/personen/26194/linda-huegel?origin=3056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2</Pages>
  <Words>176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4</cp:revision>
  <cp:lastPrinted>2024-06-24T13:56:00Z</cp:lastPrinted>
  <dcterms:created xsi:type="dcterms:W3CDTF">2024-11-08T13:55:00Z</dcterms:created>
  <dcterms:modified xsi:type="dcterms:W3CDTF">2024-11-08T20:37:00Z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14e4825858aecf128b6a65ba6ab71fa39351b0d2992ae97263c78e75ea91fe0e</vt:lpwstr>
  </property>
</Properties>
</file>