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881" w:rsidRPr="00772881" w:rsidRDefault="00772881" w:rsidP="00772881">
      <w:pPr>
        <w:rPr>
          <w:b/>
        </w:rPr>
      </w:pPr>
      <w:r w:rsidRPr="00772881">
        <w:rPr>
          <w:b/>
        </w:rPr>
        <w:t xml:space="preserve">Bildlegenden: </w:t>
      </w:r>
    </w:p>
    <w:p w:rsidR="00772881" w:rsidRPr="00772881" w:rsidRDefault="002A0AE6" w:rsidP="00772881">
      <w:pPr>
        <w:rPr>
          <w:b/>
        </w:rPr>
      </w:pPr>
      <w:r>
        <w:rPr>
          <w:b/>
        </w:rPr>
        <w:t>Liebe, einfach ausserirdisch</w:t>
      </w:r>
    </w:p>
    <w:p w:rsidR="00772881" w:rsidRPr="00772881" w:rsidRDefault="00772881" w:rsidP="00772881">
      <w:pPr>
        <w:rPr>
          <w:b/>
        </w:rPr>
      </w:pPr>
      <w:r w:rsidRPr="00772881">
        <w:rPr>
          <w:b/>
        </w:rPr>
        <w:br/>
        <w:t xml:space="preserve">Inszenierung: </w:t>
      </w:r>
      <w:r w:rsidR="00901CA1">
        <w:rPr>
          <w:b/>
        </w:rPr>
        <w:t xml:space="preserve">René </w:t>
      </w:r>
      <w:proofErr w:type="spellStart"/>
      <w:r w:rsidR="00901CA1">
        <w:rPr>
          <w:b/>
        </w:rPr>
        <w:t>Pollesch</w:t>
      </w:r>
      <w:proofErr w:type="spellEnd"/>
    </w:p>
    <w:p w:rsidR="00772881" w:rsidRPr="00772881" w:rsidRDefault="00772881" w:rsidP="00772881">
      <w:pPr>
        <w:rPr>
          <w:b/>
        </w:rPr>
      </w:pPr>
      <w:r w:rsidRPr="00772881">
        <w:rPr>
          <w:b/>
        </w:rPr>
        <w:br/>
        <w:t xml:space="preserve">Premiere am </w:t>
      </w:r>
      <w:r w:rsidR="005B07B5">
        <w:rPr>
          <w:b/>
        </w:rPr>
        <w:t>21</w:t>
      </w:r>
      <w:r w:rsidRPr="00772881">
        <w:rPr>
          <w:b/>
        </w:rPr>
        <w:t>. September 2024</w:t>
      </w:r>
    </w:p>
    <w:p w:rsidR="00772881" w:rsidRPr="00772881" w:rsidRDefault="00772881" w:rsidP="00772881">
      <w:pPr>
        <w:rPr>
          <w:b/>
        </w:rPr>
      </w:pPr>
    </w:p>
    <w:p w:rsidR="00772881" w:rsidRPr="00772881" w:rsidRDefault="00772881" w:rsidP="00772881">
      <w:pPr>
        <w:rPr>
          <w:b/>
          <w:bCs/>
        </w:rPr>
      </w:pPr>
      <w:r w:rsidRPr="00772881">
        <w:rPr>
          <w:b/>
        </w:rPr>
        <w:t xml:space="preserve">Mit </w:t>
      </w:r>
      <w:proofErr w:type="spellStart"/>
      <w:r w:rsidR="00DB4446">
        <w:rPr>
          <w:b/>
        </w:rPr>
        <w:t>Trystan</w:t>
      </w:r>
      <w:proofErr w:type="spellEnd"/>
      <w:r w:rsidR="00DB4446">
        <w:rPr>
          <w:b/>
        </w:rPr>
        <w:t xml:space="preserve"> </w:t>
      </w:r>
      <w:proofErr w:type="spellStart"/>
      <w:r w:rsidR="00DB4446">
        <w:rPr>
          <w:b/>
        </w:rPr>
        <w:t>Bütter</w:t>
      </w:r>
      <w:proofErr w:type="spellEnd"/>
      <w:r w:rsidR="00DB4446">
        <w:rPr>
          <w:b/>
        </w:rPr>
        <w:t xml:space="preserve">, Sophie </w:t>
      </w:r>
      <w:proofErr w:type="spellStart"/>
      <w:r w:rsidR="00DB4446">
        <w:rPr>
          <w:b/>
        </w:rPr>
        <w:t>Rois</w:t>
      </w:r>
      <w:proofErr w:type="spellEnd"/>
      <w:r w:rsidR="00DB4446">
        <w:rPr>
          <w:b/>
        </w:rPr>
        <w:t xml:space="preserve">, </w:t>
      </w:r>
      <w:proofErr w:type="spellStart"/>
      <w:r w:rsidR="00DB4446">
        <w:rPr>
          <w:b/>
        </w:rPr>
        <w:t>Kotbong</w:t>
      </w:r>
      <w:proofErr w:type="spellEnd"/>
      <w:r w:rsidR="00DB4446">
        <w:rPr>
          <w:b/>
        </w:rPr>
        <w:t xml:space="preserve"> Yang</w:t>
      </w:r>
    </w:p>
    <w:p w:rsidR="00772881" w:rsidRPr="00772881" w:rsidRDefault="00772881" w:rsidP="00772881">
      <w:pPr>
        <w:rPr>
          <w:b/>
        </w:rPr>
      </w:pPr>
    </w:p>
    <w:p w:rsidR="00772881" w:rsidRPr="00772881" w:rsidRDefault="00772881" w:rsidP="00772881">
      <w:pPr>
        <w:rPr>
          <w:b/>
        </w:rPr>
      </w:pPr>
      <w:r w:rsidRPr="00772881">
        <w:rPr>
          <w:b/>
        </w:rPr>
        <w:t>Bildlegende:</w:t>
      </w:r>
    </w:p>
    <w:p w:rsidR="00772881" w:rsidRPr="00772881" w:rsidRDefault="00772881" w:rsidP="00772881">
      <w:pPr>
        <w:rPr>
          <w:b/>
        </w:rPr>
      </w:pPr>
    </w:p>
    <w:p w:rsidR="00772881" w:rsidRDefault="00772881" w:rsidP="00772881">
      <w:pPr>
        <w:rPr>
          <w:b/>
        </w:rPr>
      </w:pPr>
      <w:r w:rsidRPr="00772881">
        <w:rPr>
          <w:b/>
        </w:rPr>
        <w:t>Von links nach rechts:</w:t>
      </w:r>
    </w:p>
    <w:p w:rsidR="005B07B5" w:rsidRPr="00772881" w:rsidRDefault="005B07B5" w:rsidP="00772881">
      <w:pPr>
        <w:rPr>
          <w:b/>
        </w:rPr>
      </w:pPr>
    </w:p>
    <w:p w:rsidR="00772881" w:rsidRDefault="003C6B7F" w:rsidP="00772881">
      <w:pPr>
        <w:numPr>
          <w:ilvl w:val="0"/>
          <w:numId w:val="6"/>
        </w:numPr>
        <w:rPr>
          <w:b/>
        </w:rPr>
      </w:pPr>
      <w:r>
        <w:rPr>
          <w:b/>
        </w:rPr>
        <w:t xml:space="preserve">Sophie </w:t>
      </w:r>
      <w:proofErr w:type="spellStart"/>
      <w:r>
        <w:rPr>
          <w:b/>
        </w:rPr>
        <w:t>Rois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Kotbong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Yang, </w:t>
      </w:r>
      <w:r w:rsidR="005B07B5">
        <w:rPr>
          <w:b/>
        </w:rPr>
        <w:t xml:space="preserve"> </w:t>
      </w:r>
      <w:proofErr w:type="spellStart"/>
      <w:r w:rsidR="005B07B5">
        <w:rPr>
          <w:b/>
        </w:rPr>
        <w:t>Trystan</w:t>
      </w:r>
      <w:proofErr w:type="spellEnd"/>
      <w:proofErr w:type="gramEnd"/>
      <w:r w:rsidR="005B07B5">
        <w:rPr>
          <w:b/>
        </w:rPr>
        <w:t xml:space="preserve"> </w:t>
      </w:r>
      <w:proofErr w:type="spellStart"/>
      <w:r w:rsidR="005B07B5">
        <w:rPr>
          <w:b/>
        </w:rPr>
        <w:t>Bütter</w:t>
      </w:r>
      <w:proofErr w:type="spellEnd"/>
    </w:p>
    <w:p w:rsidR="005B07B5" w:rsidRDefault="005B07B5" w:rsidP="00772881">
      <w:pPr>
        <w:numPr>
          <w:ilvl w:val="0"/>
          <w:numId w:val="6"/>
        </w:numPr>
        <w:rPr>
          <w:b/>
        </w:rPr>
      </w:pPr>
      <w:proofErr w:type="spellStart"/>
      <w:r w:rsidRPr="005B07B5">
        <w:rPr>
          <w:b/>
        </w:rPr>
        <w:t>Kotbong</w:t>
      </w:r>
      <w:proofErr w:type="spellEnd"/>
      <w:r w:rsidRPr="005B07B5">
        <w:rPr>
          <w:b/>
        </w:rPr>
        <w:t xml:space="preserve"> Yang, Sophie </w:t>
      </w:r>
      <w:proofErr w:type="spellStart"/>
      <w:r w:rsidRPr="005B07B5">
        <w:rPr>
          <w:b/>
        </w:rPr>
        <w:t>Rois</w:t>
      </w:r>
      <w:proofErr w:type="spellEnd"/>
      <w:r w:rsidRPr="005B07B5">
        <w:rPr>
          <w:b/>
        </w:rPr>
        <w:t xml:space="preserve">, </w:t>
      </w:r>
      <w:proofErr w:type="spellStart"/>
      <w:r w:rsidRPr="005B07B5">
        <w:rPr>
          <w:b/>
        </w:rPr>
        <w:t>Trystan</w:t>
      </w:r>
      <w:proofErr w:type="spellEnd"/>
      <w:r w:rsidRPr="005B07B5">
        <w:rPr>
          <w:b/>
        </w:rPr>
        <w:t xml:space="preserve"> </w:t>
      </w:r>
      <w:proofErr w:type="spellStart"/>
      <w:r w:rsidRPr="005B07B5">
        <w:rPr>
          <w:b/>
        </w:rPr>
        <w:t>Bü</w:t>
      </w:r>
      <w:r>
        <w:rPr>
          <w:b/>
        </w:rPr>
        <w:t>tter</w:t>
      </w:r>
      <w:proofErr w:type="spellEnd"/>
    </w:p>
    <w:p w:rsidR="005B07B5" w:rsidRDefault="005B07B5" w:rsidP="005B07B5">
      <w:pPr>
        <w:numPr>
          <w:ilvl w:val="0"/>
          <w:numId w:val="6"/>
        </w:numPr>
        <w:rPr>
          <w:b/>
        </w:rPr>
      </w:pPr>
      <w:proofErr w:type="spellStart"/>
      <w:r w:rsidRPr="005B07B5">
        <w:rPr>
          <w:b/>
        </w:rPr>
        <w:t>Kotbong</w:t>
      </w:r>
      <w:proofErr w:type="spellEnd"/>
      <w:r w:rsidRPr="005B07B5">
        <w:rPr>
          <w:b/>
        </w:rPr>
        <w:t xml:space="preserve"> Yang, Sophie </w:t>
      </w:r>
      <w:proofErr w:type="spellStart"/>
      <w:r w:rsidRPr="005B07B5">
        <w:rPr>
          <w:b/>
        </w:rPr>
        <w:t>Rois</w:t>
      </w:r>
      <w:proofErr w:type="spellEnd"/>
      <w:r w:rsidRPr="005B07B5">
        <w:rPr>
          <w:b/>
        </w:rPr>
        <w:t xml:space="preserve">, </w:t>
      </w:r>
      <w:proofErr w:type="spellStart"/>
      <w:r w:rsidRPr="005B07B5">
        <w:rPr>
          <w:b/>
        </w:rPr>
        <w:t>Trystan</w:t>
      </w:r>
      <w:proofErr w:type="spellEnd"/>
      <w:r w:rsidRPr="005B07B5">
        <w:rPr>
          <w:b/>
        </w:rPr>
        <w:t xml:space="preserve"> </w:t>
      </w:r>
      <w:proofErr w:type="spellStart"/>
      <w:r w:rsidRPr="005B07B5">
        <w:rPr>
          <w:b/>
        </w:rPr>
        <w:t>Bü</w:t>
      </w:r>
      <w:r>
        <w:rPr>
          <w:b/>
        </w:rPr>
        <w:t>tter</w:t>
      </w:r>
      <w:proofErr w:type="spellEnd"/>
    </w:p>
    <w:p w:rsidR="005B07B5" w:rsidRPr="005B07B5" w:rsidRDefault="005B07B5" w:rsidP="005B07B5">
      <w:pPr>
        <w:ind w:left="720"/>
        <w:rPr>
          <w:b/>
        </w:rPr>
      </w:pPr>
      <w:bookmarkStart w:id="0" w:name="_GoBack"/>
      <w:bookmarkEnd w:id="0"/>
    </w:p>
    <w:p w:rsidR="00772881" w:rsidRPr="005B07B5" w:rsidRDefault="00772881" w:rsidP="00772881">
      <w:pPr>
        <w:rPr>
          <w:b/>
        </w:rPr>
      </w:pPr>
    </w:p>
    <w:p w:rsidR="003C6B7F" w:rsidRPr="003C6B7F" w:rsidRDefault="003C6B7F" w:rsidP="003C6B7F">
      <w:pPr>
        <w:rPr>
          <w:b/>
          <w:bCs/>
        </w:rPr>
      </w:pPr>
      <w:r w:rsidRPr="003C6B7F">
        <w:rPr>
          <w:b/>
          <w:bCs/>
        </w:rPr>
        <w:t>Regie</w:t>
      </w:r>
      <w:r>
        <w:rPr>
          <w:b/>
          <w:bCs/>
        </w:rPr>
        <w:t xml:space="preserve"> </w:t>
      </w:r>
      <w:r w:rsidRPr="003C6B7F">
        <w:rPr>
          <w:b/>
          <w:bCs/>
        </w:rPr>
        <w:t>René </w:t>
      </w:r>
      <w:proofErr w:type="spellStart"/>
      <w:r w:rsidRPr="003C6B7F">
        <w:rPr>
          <w:b/>
          <w:bCs/>
        </w:rPr>
        <w:t>Pollesch</w:t>
      </w:r>
      <w:proofErr w:type="spellEnd"/>
    </w:p>
    <w:p w:rsidR="003C6B7F" w:rsidRPr="003C6B7F" w:rsidRDefault="003C6B7F" w:rsidP="003C6B7F">
      <w:pPr>
        <w:rPr>
          <w:b/>
          <w:bCs/>
        </w:rPr>
      </w:pPr>
      <w:r w:rsidRPr="003C6B7F">
        <w:rPr>
          <w:b/>
          <w:bCs/>
        </w:rPr>
        <w:t>Bühnenbild</w:t>
      </w:r>
      <w:r>
        <w:rPr>
          <w:b/>
          <w:bCs/>
        </w:rPr>
        <w:t xml:space="preserve"> </w:t>
      </w:r>
      <w:r w:rsidRPr="003C6B7F">
        <w:rPr>
          <w:b/>
          <w:bCs/>
        </w:rPr>
        <w:t>Barbara Steiner</w:t>
      </w:r>
    </w:p>
    <w:p w:rsidR="003C6B7F" w:rsidRPr="003C6B7F" w:rsidRDefault="003C6B7F" w:rsidP="003C6B7F">
      <w:pPr>
        <w:rPr>
          <w:b/>
          <w:bCs/>
        </w:rPr>
      </w:pPr>
      <w:r w:rsidRPr="003C6B7F">
        <w:rPr>
          <w:b/>
          <w:bCs/>
        </w:rPr>
        <w:t>Kostümbild</w:t>
      </w:r>
      <w:r>
        <w:rPr>
          <w:b/>
          <w:bCs/>
        </w:rPr>
        <w:t xml:space="preserve"> </w:t>
      </w:r>
      <w:r w:rsidRPr="003C6B7F">
        <w:rPr>
          <w:b/>
          <w:bCs/>
        </w:rPr>
        <w:t>Tabea Braun</w:t>
      </w:r>
    </w:p>
    <w:p w:rsidR="003C6B7F" w:rsidRPr="003C6B7F" w:rsidRDefault="003C6B7F" w:rsidP="003C6B7F">
      <w:pPr>
        <w:rPr>
          <w:b/>
          <w:bCs/>
        </w:rPr>
      </w:pPr>
      <w:r w:rsidRPr="003C6B7F">
        <w:rPr>
          <w:b/>
          <w:bCs/>
        </w:rPr>
        <w:t>Video</w:t>
      </w:r>
      <w:r>
        <w:rPr>
          <w:b/>
          <w:bCs/>
        </w:rPr>
        <w:t xml:space="preserve"> </w:t>
      </w:r>
      <w:r w:rsidRPr="003C6B7F">
        <w:rPr>
          <w:b/>
          <w:bCs/>
        </w:rPr>
        <w:t>Roman </w:t>
      </w:r>
      <w:proofErr w:type="spellStart"/>
      <w:r w:rsidRPr="003C6B7F">
        <w:rPr>
          <w:b/>
          <w:bCs/>
        </w:rPr>
        <w:t>Kuskowski</w:t>
      </w:r>
      <w:proofErr w:type="spellEnd"/>
    </w:p>
    <w:p w:rsidR="003C6B7F" w:rsidRDefault="003C6B7F" w:rsidP="003C6B7F">
      <w:pPr>
        <w:rPr>
          <w:b/>
          <w:bCs/>
        </w:rPr>
      </w:pPr>
      <w:r w:rsidRPr="003C6B7F">
        <w:rPr>
          <w:b/>
          <w:bCs/>
        </w:rPr>
        <w:t>Licht</w:t>
      </w:r>
      <w:r>
        <w:rPr>
          <w:b/>
          <w:bCs/>
        </w:rPr>
        <w:t xml:space="preserve"> </w:t>
      </w:r>
      <w:r w:rsidRPr="003C6B7F">
        <w:rPr>
          <w:b/>
          <w:bCs/>
        </w:rPr>
        <w:t>Matthias Vogel</w:t>
      </w:r>
      <w:r w:rsidRPr="003C6B7F">
        <w:rPr>
          <w:b/>
          <w:bCs/>
        </w:rPr>
        <w:br/>
        <w:t>Christoph Kunz</w:t>
      </w:r>
      <w:r>
        <w:rPr>
          <w:b/>
          <w:bCs/>
        </w:rPr>
        <w:t xml:space="preserve"> </w:t>
      </w:r>
    </w:p>
    <w:p w:rsidR="003C6B7F" w:rsidRPr="003C6B7F" w:rsidRDefault="003C6B7F" w:rsidP="003C6B7F">
      <w:pPr>
        <w:rPr>
          <w:b/>
          <w:bCs/>
        </w:rPr>
      </w:pPr>
      <w:r w:rsidRPr="003C6B7F">
        <w:rPr>
          <w:b/>
          <w:bCs/>
        </w:rPr>
        <w:t>Dramaturgie</w:t>
      </w:r>
    </w:p>
    <w:p w:rsidR="003C6B7F" w:rsidRDefault="003C6B7F" w:rsidP="003C6B7F">
      <w:pPr>
        <w:rPr>
          <w:b/>
          <w:bCs/>
        </w:rPr>
      </w:pPr>
      <w:r w:rsidRPr="003C6B7F">
        <w:rPr>
          <w:b/>
          <w:bCs/>
        </w:rPr>
        <w:t>Bernd </w:t>
      </w:r>
      <w:proofErr w:type="spellStart"/>
      <w:r w:rsidRPr="003C6B7F">
        <w:rPr>
          <w:b/>
          <w:bCs/>
        </w:rPr>
        <w:t>Isele</w:t>
      </w:r>
      <w:proofErr w:type="spellEnd"/>
      <w:r>
        <w:rPr>
          <w:b/>
          <w:bCs/>
        </w:rPr>
        <w:t xml:space="preserve"> </w:t>
      </w:r>
    </w:p>
    <w:p w:rsidR="003C6B7F" w:rsidRPr="003C6B7F" w:rsidRDefault="003C6B7F" w:rsidP="003C6B7F">
      <w:pPr>
        <w:rPr>
          <w:b/>
          <w:bCs/>
        </w:rPr>
      </w:pPr>
      <w:r w:rsidRPr="003C6B7F">
        <w:rPr>
          <w:b/>
          <w:bCs/>
        </w:rPr>
        <w:t>Regieassistenz</w:t>
      </w:r>
      <w:r>
        <w:rPr>
          <w:b/>
          <w:bCs/>
        </w:rPr>
        <w:t xml:space="preserve"> </w:t>
      </w:r>
      <w:r w:rsidRPr="003C6B7F">
        <w:rPr>
          <w:b/>
          <w:bCs/>
        </w:rPr>
        <w:t>Frederike Drews</w:t>
      </w:r>
      <w:r>
        <w:rPr>
          <w:b/>
          <w:bCs/>
        </w:rPr>
        <w:t xml:space="preserve"> </w:t>
      </w:r>
      <w:r w:rsidRPr="003C6B7F">
        <w:rPr>
          <w:b/>
          <w:bCs/>
        </w:rPr>
        <w:t>Sarah-Maria Hemmerling</w:t>
      </w:r>
    </w:p>
    <w:p w:rsidR="003C6B7F" w:rsidRPr="003C6B7F" w:rsidRDefault="003C6B7F" w:rsidP="003C6B7F">
      <w:pPr>
        <w:rPr>
          <w:b/>
          <w:bCs/>
        </w:rPr>
      </w:pPr>
      <w:proofErr w:type="spellStart"/>
      <w:r w:rsidRPr="003C6B7F">
        <w:rPr>
          <w:b/>
          <w:bCs/>
        </w:rPr>
        <w:t>Inspizienz</w:t>
      </w:r>
      <w:proofErr w:type="spellEnd"/>
      <w:r>
        <w:rPr>
          <w:b/>
          <w:bCs/>
        </w:rPr>
        <w:t xml:space="preserve"> </w:t>
      </w:r>
      <w:r w:rsidRPr="003C6B7F">
        <w:rPr>
          <w:b/>
          <w:bCs/>
        </w:rPr>
        <w:t>Andreas </w:t>
      </w:r>
      <w:proofErr w:type="spellStart"/>
      <w:r w:rsidRPr="003C6B7F">
        <w:rPr>
          <w:b/>
          <w:bCs/>
        </w:rPr>
        <w:t>Grimmert</w:t>
      </w:r>
      <w:proofErr w:type="spellEnd"/>
      <w:r>
        <w:rPr>
          <w:b/>
          <w:bCs/>
        </w:rPr>
        <w:t xml:space="preserve"> </w:t>
      </w:r>
      <w:r w:rsidRPr="003C6B7F">
        <w:rPr>
          <w:b/>
          <w:bCs/>
        </w:rPr>
        <w:t>Eva </w:t>
      </w:r>
      <w:proofErr w:type="spellStart"/>
      <w:r w:rsidRPr="003C6B7F">
        <w:rPr>
          <w:b/>
          <w:bCs/>
        </w:rPr>
        <w:t>Willenegger</w:t>
      </w:r>
      <w:proofErr w:type="spellEnd"/>
    </w:p>
    <w:p w:rsidR="003C6B7F" w:rsidRPr="003C6B7F" w:rsidRDefault="003C6B7F" w:rsidP="003C6B7F">
      <w:pPr>
        <w:rPr>
          <w:b/>
          <w:bCs/>
        </w:rPr>
      </w:pPr>
      <w:proofErr w:type="spellStart"/>
      <w:r w:rsidRPr="003C6B7F">
        <w:rPr>
          <w:b/>
          <w:bCs/>
        </w:rPr>
        <w:t>Soufflage</w:t>
      </w:r>
      <w:proofErr w:type="spellEnd"/>
      <w:r>
        <w:rPr>
          <w:b/>
          <w:bCs/>
        </w:rPr>
        <w:t xml:space="preserve"> </w:t>
      </w:r>
      <w:r w:rsidRPr="003C6B7F">
        <w:rPr>
          <w:b/>
          <w:bCs/>
        </w:rPr>
        <w:t>Rita von Horváth</w:t>
      </w:r>
    </w:p>
    <w:p w:rsidR="003C6B7F" w:rsidRPr="003C6B7F" w:rsidRDefault="003C6B7F" w:rsidP="003C6B7F">
      <w:pPr>
        <w:rPr>
          <w:b/>
          <w:bCs/>
        </w:rPr>
      </w:pPr>
    </w:p>
    <w:p w:rsidR="0030774C" w:rsidRPr="004F5B1A" w:rsidRDefault="0030774C" w:rsidP="004F5B1A"/>
    <w:sectPr w:rsidR="0030774C" w:rsidRPr="004F5B1A" w:rsidSect="00D262C1">
      <w:headerReference w:type="default" r:id="rId7"/>
      <w:headerReference w:type="first" r:id="rId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3DB" w:rsidRDefault="004F73DB" w:rsidP="00C36F5B">
      <w:r>
        <w:separator/>
      </w:r>
    </w:p>
  </w:endnote>
  <w:endnote w:type="continuationSeparator" w:id="0">
    <w:p w:rsidR="004F73DB" w:rsidRDefault="004F73DB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3DB" w:rsidRDefault="004F73DB" w:rsidP="00C36F5B">
      <w:r>
        <w:separator/>
      </w:r>
    </w:p>
  </w:footnote>
  <w:footnote w:type="continuationSeparator" w:id="0">
    <w:p w:rsidR="004F73DB" w:rsidRDefault="004F73DB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21D931AA"/>
    <w:multiLevelType w:val="hybridMultilevel"/>
    <w:tmpl w:val="A418D2E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E2C7E"/>
    <w:multiLevelType w:val="multilevel"/>
    <w:tmpl w:val="6B5AC13A"/>
    <w:numStyleLink w:val="AufzhlungListe"/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3792B"/>
    <w:rsid w:val="00244CD5"/>
    <w:rsid w:val="00266038"/>
    <w:rsid w:val="002A0AE6"/>
    <w:rsid w:val="00301B4D"/>
    <w:rsid w:val="0030774C"/>
    <w:rsid w:val="003527B4"/>
    <w:rsid w:val="00376117"/>
    <w:rsid w:val="003C6B7F"/>
    <w:rsid w:val="00424482"/>
    <w:rsid w:val="0042534E"/>
    <w:rsid w:val="004444CE"/>
    <w:rsid w:val="004944C8"/>
    <w:rsid w:val="004F5B1A"/>
    <w:rsid w:val="004F5F41"/>
    <w:rsid w:val="004F73DB"/>
    <w:rsid w:val="005237E9"/>
    <w:rsid w:val="00546E9D"/>
    <w:rsid w:val="005B07B5"/>
    <w:rsid w:val="005F665C"/>
    <w:rsid w:val="006074CC"/>
    <w:rsid w:val="00707150"/>
    <w:rsid w:val="00772881"/>
    <w:rsid w:val="0078126D"/>
    <w:rsid w:val="007A0CB7"/>
    <w:rsid w:val="007C3AE8"/>
    <w:rsid w:val="007F5613"/>
    <w:rsid w:val="00801C1F"/>
    <w:rsid w:val="00882C70"/>
    <w:rsid w:val="00901CA1"/>
    <w:rsid w:val="009906A4"/>
    <w:rsid w:val="009B70A2"/>
    <w:rsid w:val="00A8268B"/>
    <w:rsid w:val="00A8687B"/>
    <w:rsid w:val="00AA1C66"/>
    <w:rsid w:val="00B237C7"/>
    <w:rsid w:val="00B71D23"/>
    <w:rsid w:val="00B82C1A"/>
    <w:rsid w:val="00BD01E7"/>
    <w:rsid w:val="00BF294F"/>
    <w:rsid w:val="00C27D0B"/>
    <w:rsid w:val="00C36F5B"/>
    <w:rsid w:val="00C6392F"/>
    <w:rsid w:val="00D262C1"/>
    <w:rsid w:val="00D26F89"/>
    <w:rsid w:val="00D72024"/>
    <w:rsid w:val="00DB4446"/>
    <w:rsid w:val="00DC0E1D"/>
    <w:rsid w:val="00E161C5"/>
    <w:rsid w:val="00E34A54"/>
    <w:rsid w:val="00E6715D"/>
    <w:rsid w:val="00E97CA8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575A1194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23817742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9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79915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309977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84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7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490798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3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493858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9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33730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8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6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36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952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59474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5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8345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3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3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880750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0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220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6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4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0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73382026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5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70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91746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4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34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989110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41762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4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66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92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309399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65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19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774351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7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9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95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155577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8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0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176497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2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93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96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733688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4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6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3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79</Words>
  <Characters>522</Characters>
  <Application>Microsoft Office Word</Application>
  <DocSecurity>0</DocSecurity>
  <Lines>32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3</cp:revision>
  <cp:lastPrinted>2024-06-24T13:56:00Z</cp:lastPrinted>
  <dcterms:created xsi:type="dcterms:W3CDTF">2024-09-20T09:22:00Z</dcterms:created>
  <dcterms:modified xsi:type="dcterms:W3CDTF">2024-09-20T10:03:00Z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60f288c49ebf77916d557b80ffede4ca95cf80733d7e12b025a703b08294abc0</vt:lpwstr>
  </property>
</Properties>
</file>