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FDA" w:rsidRPr="00365057" w:rsidRDefault="00392FDA" w:rsidP="00392FDA">
      <w:pPr>
        <w:shd w:val="clear" w:color="auto" w:fill="FFFFFF"/>
        <w:rPr>
          <w:rFonts w:cs="Arial"/>
          <w:b/>
          <w:sz w:val="24"/>
          <w:szCs w:val="24"/>
        </w:rPr>
      </w:pPr>
      <w:r w:rsidRPr="00365057">
        <w:rPr>
          <w:rFonts w:cs="Arial"/>
          <w:b/>
          <w:sz w:val="24"/>
          <w:szCs w:val="24"/>
        </w:rPr>
        <w:t>ROMEO &amp; JULIA</w:t>
      </w:r>
    </w:p>
    <w:p w:rsidR="00392FDA" w:rsidRPr="00392FDA" w:rsidRDefault="00392FDA" w:rsidP="00392FDA">
      <w:pPr>
        <w:shd w:val="clear" w:color="auto" w:fill="FFFFFF"/>
        <w:rPr>
          <w:rFonts w:cs="Arial"/>
          <w:b/>
          <w:sz w:val="20"/>
        </w:rPr>
      </w:pPr>
      <w:r>
        <w:rPr>
          <w:rFonts w:cs="Arial"/>
          <w:b/>
          <w:sz w:val="20"/>
        </w:rPr>
        <w:t>Eine Italo-Disco-Oper</w:t>
      </w:r>
      <w:r>
        <w:rPr>
          <w:rFonts w:cs="Arial"/>
          <w:b/>
          <w:sz w:val="20"/>
        </w:rPr>
        <w:br/>
      </w:r>
      <w:r w:rsidRPr="00392FDA">
        <w:rPr>
          <w:rFonts w:cs="Arial"/>
          <w:b/>
          <w:sz w:val="20"/>
        </w:rPr>
        <w:t>von Bonn Park und Ben Ro</w:t>
      </w:r>
      <w:r>
        <w:rPr>
          <w:rFonts w:cs="Arial"/>
          <w:b/>
          <w:sz w:val="20"/>
        </w:rPr>
        <w:t>essler nach William Shakespeare</w:t>
      </w:r>
    </w:p>
    <w:p w:rsidR="00392FDA" w:rsidRPr="00392FDA" w:rsidRDefault="00392FDA" w:rsidP="00392FDA">
      <w:pPr>
        <w:shd w:val="clear" w:color="auto" w:fill="FFFFFF"/>
        <w:rPr>
          <w:rFonts w:cs="Arial"/>
          <w:b/>
          <w:sz w:val="20"/>
        </w:rPr>
      </w:pPr>
      <w:r w:rsidRPr="00392FDA">
        <w:rPr>
          <w:rFonts w:cs="Arial"/>
          <w:b/>
          <w:sz w:val="20"/>
        </w:rPr>
        <w:t>Regie: Bonn Park</w:t>
      </w:r>
    </w:p>
    <w:p w:rsidR="00C36CC6" w:rsidRPr="00E57153" w:rsidRDefault="00392FDA" w:rsidP="00392FDA">
      <w:pPr>
        <w:shd w:val="clear" w:color="auto" w:fill="FFFFFF"/>
        <w:rPr>
          <w:rFonts w:cs="Arial"/>
          <w:b/>
          <w:sz w:val="20"/>
        </w:rPr>
      </w:pPr>
      <w:r w:rsidRPr="00392FDA">
        <w:rPr>
          <w:rFonts w:cs="Arial"/>
          <w:b/>
          <w:sz w:val="20"/>
        </w:rPr>
        <w:t>U</w:t>
      </w:r>
      <w:r>
        <w:rPr>
          <w:rFonts w:cs="Arial"/>
          <w:b/>
          <w:sz w:val="20"/>
        </w:rPr>
        <w:t>raufführung am</w:t>
      </w:r>
      <w:r w:rsidRPr="00392FDA">
        <w:rPr>
          <w:rFonts w:cs="Arial"/>
          <w:b/>
          <w:sz w:val="20"/>
        </w:rPr>
        <w:t xml:space="preserve"> 22. Februar </w:t>
      </w:r>
      <w:r w:rsidR="00214118">
        <w:rPr>
          <w:rFonts w:cs="Arial"/>
          <w:b/>
          <w:sz w:val="20"/>
        </w:rPr>
        <w:t>2025</w:t>
      </w:r>
      <w:r w:rsidR="00C36CC6" w:rsidRPr="00E57153">
        <w:rPr>
          <w:rFonts w:cs="Arial"/>
          <w:b/>
          <w:sz w:val="20"/>
        </w:rPr>
        <w:t xml:space="preserve"> | Pfauen</w:t>
      </w:r>
    </w:p>
    <w:p w:rsidR="00C36CC6" w:rsidRPr="00E57153" w:rsidRDefault="00C36CC6" w:rsidP="00C36CC6">
      <w:pPr>
        <w:rPr>
          <w:rFonts w:cs="Arial"/>
          <w:b/>
          <w:sz w:val="20"/>
        </w:rPr>
      </w:pPr>
    </w:p>
    <w:p w:rsidR="00C36CC6" w:rsidRPr="00392FDA" w:rsidRDefault="00C36CC6" w:rsidP="00392FDA">
      <w:pPr>
        <w:rPr>
          <w:rFonts w:cs="Arial"/>
          <w:bCs/>
          <w:color w:val="000000" w:themeColor="text1"/>
          <w:sz w:val="20"/>
        </w:rPr>
      </w:pPr>
      <w:r w:rsidRPr="00AA789F">
        <w:rPr>
          <w:rFonts w:cs="Arial"/>
          <w:b/>
          <w:color w:val="000000" w:themeColor="text1"/>
          <w:sz w:val="20"/>
        </w:rPr>
        <w:t xml:space="preserve">Mit: </w:t>
      </w:r>
      <w:r w:rsidR="00392FDA" w:rsidRPr="00392FDA">
        <w:rPr>
          <w:rFonts w:cs="Arial"/>
          <w:b/>
          <w:color w:val="000000" w:themeColor="text1"/>
          <w:sz w:val="20"/>
        </w:rPr>
        <w:t>Kathrin Angerer, Gottfried Breitfuss, Tabita Johannes, Michael Neuenschwander, Maximilian Reichert, Anita Sophia Somogyi, Lukas Vögler</w:t>
      </w:r>
      <w:r w:rsidR="00392FDA">
        <w:rPr>
          <w:rFonts w:cs="Arial"/>
          <w:b/>
          <w:color w:val="000000" w:themeColor="text1"/>
          <w:sz w:val="20"/>
        </w:rPr>
        <w:br/>
      </w:r>
      <w:r w:rsidR="00392FDA" w:rsidRPr="00392FDA">
        <w:rPr>
          <w:rFonts w:cs="Arial"/>
          <w:bCs/>
          <w:color w:val="000000" w:themeColor="text1"/>
          <w:sz w:val="20"/>
        </w:rPr>
        <w:t>als «il gente del mondo» (Chor): Martha Benedict, Hanna Donald, Ayhan Eranil, Clemens von Gagern, Florian Gamillscheg, Malin Lais, Alice Shchutska, Agnes Stecher</w:t>
      </w:r>
    </w:p>
    <w:p w:rsidR="00C36CC6" w:rsidRPr="00E57153" w:rsidRDefault="00392FDA" w:rsidP="00392FDA">
      <w:pPr>
        <w:rPr>
          <w:rFonts w:cs="Arial"/>
          <w:color w:val="000000" w:themeColor="text1"/>
          <w:sz w:val="20"/>
        </w:rPr>
      </w:pPr>
      <w:r w:rsidRPr="00392FDA">
        <w:rPr>
          <w:rFonts w:cs="Arial"/>
          <w:color w:val="000000" w:themeColor="text1"/>
          <w:sz w:val="20"/>
        </w:rPr>
        <w:t>Live-Musik</w:t>
      </w:r>
      <w:r>
        <w:rPr>
          <w:rFonts w:cs="Arial"/>
          <w:color w:val="000000" w:themeColor="text1"/>
          <w:sz w:val="20"/>
        </w:rPr>
        <w:t xml:space="preserve">: </w:t>
      </w:r>
      <w:r w:rsidRPr="00392FDA">
        <w:rPr>
          <w:rFonts w:cs="Arial"/>
          <w:color w:val="000000" w:themeColor="text1"/>
          <w:sz w:val="20"/>
        </w:rPr>
        <w:t>Andreas Achermann</w:t>
      </w:r>
      <w:r>
        <w:rPr>
          <w:rFonts w:cs="Arial"/>
          <w:color w:val="000000" w:themeColor="text1"/>
          <w:sz w:val="20"/>
        </w:rPr>
        <w:t xml:space="preserve">, </w:t>
      </w:r>
      <w:r w:rsidRPr="00392FDA">
        <w:rPr>
          <w:rFonts w:cs="Arial"/>
          <w:color w:val="000000" w:themeColor="text1"/>
          <w:sz w:val="20"/>
        </w:rPr>
        <w:t>Moritz Vontobel</w:t>
      </w:r>
    </w:p>
    <w:p w:rsidR="00C36CC6" w:rsidRDefault="00C36CC6" w:rsidP="00C36CC6">
      <w:pPr>
        <w:rPr>
          <w:rFonts w:cs="Arial"/>
          <w:color w:val="000000" w:themeColor="text1"/>
          <w:sz w:val="20"/>
        </w:rPr>
      </w:pPr>
    </w:p>
    <w:p w:rsidR="00392FDA" w:rsidRPr="00E57153" w:rsidRDefault="00392FDA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PRESSEFOTOS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© </w:t>
      </w:r>
      <w:r w:rsidR="00392FDA">
        <w:rPr>
          <w:rFonts w:cs="Arial"/>
          <w:color w:val="000000" w:themeColor="text1"/>
          <w:sz w:val="20"/>
        </w:rPr>
        <w:t>Thomas Rabsch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rPr>
          <w:rFonts w:cs="Arial"/>
          <w:b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Bildlegende (von links nach rechts):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392FDA" w:rsidRPr="005D5630" w:rsidRDefault="00392FDA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5D5630">
        <w:rPr>
          <w:rFonts w:cs="Arial"/>
          <w:color w:val="000000" w:themeColor="text1"/>
          <w:sz w:val="20"/>
        </w:rPr>
        <w:t>Kathrin Angerer, Maximilian Reichert</w:t>
      </w:r>
    </w:p>
    <w:p w:rsidR="00392FDA" w:rsidRPr="005D5630" w:rsidRDefault="00392FDA" w:rsidP="00392FDA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5D5630">
        <w:rPr>
          <w:rFonts w:cs="Arial"/>
          <w:color w:val="000000" w:themeColor="text1"/>
          <w:sz w:val="20"/>
        </w:rPr>
        <w:t>oben: Michael Neuenschwander, Anita Sophia Somogyi; unten: Gottfried Breitfuss, Chor</w:t>
      </w:r>
    </w:p>
    <w:p w:rsidR="00112483" w:rsidRDefault="005D5630" w:rsidP="005D5630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5D5630">
        <w:rPr>
          <w:rFonts w:cs="Arial"/>
          <w:color w:val="000000" w:themeColor="text1"/>
          <w:sz w:val="20"/>
        </w:rPr>
        <w:t>Tabita Johannes, Michael Neuenschwander, Katrin Angerer, Maximilian Reichert, Anita Sophia Somogyi, Lukas Vögler</w:t>
      </w:r>
    </w:p>
    <w:p w:rsidR="00392FDA" w:rsidRPr="005D5630" w:rsidRDefault="00112483" w:rsidP="005D5630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Kathrin Angerer</w:t>
      </w:r>
      <w:bookmarkStart w:id="0" w:name="_GoBack"/>
      <w:bookmarkEnd w:id="0"/>
      <w:r w:rsidR="00C36CC6" w:rsidRPr="005D5630">
        <w:rPr>
          <w:rFonts w:cs="Arial"/>
          <w:color w:val="000000" w:themeColor="text1"/>
          <w:sz w:val="20"/>
        </w:rPr>
        <w:tab/>
      </w:r>
    </w:p>
    <w:p w:rsidR="00392FDA" w:rsidRPr="005D5630" w:rsidRDefault="00392FDA" w:rsidP="00392FDA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5D5630">
        <w:rPr>
          <w:rFonts w:cs="Arial"/>
          <w:color w:val="000000" w:themeColor="text1"/>
          <w:sz w:val="20"/>
        </w:rPr>
        <w:t>Kathrin Angerer, Maximilian Reichert</w:t>
      </w:r>
    </w:p>
    <w:p w:rsidR="00392FDA" w:rsidRPr="005D5630" w:rsidRDefault="00392FDA" w:rsidP="00392FDA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5D5630">
        <w:rPr>
          <w:rFonts w:cs="Arial"/>
          <w:color w:val="000000" w:themeColor="text1"/>
          <w:sz w:val="20"/>
        </w:rPr>
        <w:t>Chormitglieder</w:t>
      </w:r>
    </w:p>
    <w:p w:rsidR="00392FDA" w:rsidRPr="005D5630" w:rsidRDefault="00392FDA" w:rsidP="005D5630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5D5630">
        <w:rPr>
          <w:rFonts w:cs="Arial"/>
          <w:color w:val="000000" w:themeColor="text1"/>
          <w:sz w:val="20"/>
        </w:rPr>
        <w:t>Kathrin Angerer, Maximilian Reichert</w:t>
      </w:r>
    </w:p>
    <w:p w:rsidR="005D5630" w:rsidRPr="005D5630" w:rsidRDefault="005D5630" w:rsidP="005D5630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5D5630">
        <w:rPr>
          <w:rFonts w:cs="Arial"/>
          <w:color w:val="000000" w:themeColor="text1"/>
          <w:sz w:val="20"/>
        </w:rPr>
        <w:t>Tabita Johannes, Michael Neuenschwander, Katrin Angerer, Maximilian Reichert, Anita Sophia Somogyi, Lukas Vögler; hinten: Chormitglieder</w:t>
      </w:r>
    </w:p>
    <w:p w:rsidR="00C36CC6" w:rsidRDefault="00392FDA" w:rsidP="00392FDA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5D5630">
        <w:rPr>
          <w:rFonts w:cs="Arial"/>
          <w:color w:val="000000" w:themeColor="text1"/>
          <w:sz w:val="20"/>
        </w:rPr>
        <w:t>Maximilian Reichert, Kathrin Angerer, Chor</w:t>
      </w:r>
      <w:r w:rsidR="00C36CC6" w:rsidRPr="005D5630">
        <w:rPr>
          <w:rFonts w:cs="Arial"/>
          <w:color w:val="000000" w:themeColor="text1"/>
          <w:sz w:val="20"/>
        </w:rPr>
        <w:tab/>
      </w:r>
    </w:p>
    <w:p w:rsidR="00A70890" w:rsidRDefault="00A70890" w:rsidP="00A70890">
      <w:pPr>
        <w:pStyle w:val="Listenabsatz"/>
        <w:ind w:left="1440"/>
        <w:rPr>
          <w:rFonts w:cs="Arial"/>
          <w:color w:val="000000" w:themeColor="text1"/>
          <w:sz w:val="20"/>
        </w:rPr>
      </w:pPr>
    </w:p>
    <w:p w:rsidR="00A70890" w:rsidRPr="00A70890" w:rsidRDefault="00A70890" w:rsidP="00A70890">
      <w:p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* Bild Nr. 5 können Sie gern auch beschneiden und als Hochformat verwenden!</w:t>
      </w: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</w:p>
    <w:p w:rsidR="00026C98" w:rsidRDefault="00026C98" w:rsidP="00E84710">
      <w:pPr>
        <w:rPr>
          <w:rFonts w:cs="Arial"/>
          <w:b/>
          <w:bCs/>
          <w:color w:val="000000" w:themeColor="text1"/>
          <w:sz w:val="20"/>
        </w:rPr>
      </w:pPr>
    </w:p>
    <w:p w:rsidR="00392FDA" w:rsidRPr="00392FDA" w:rsidRDefault="00392FDA" w:rsidP="00392FDA">
      <w:pPr>
        <w:rPr>
          <w:rFonts w:cs="Arial"/>
          <w:b/>
          <w:bCs/>
          <w:sz w:val="20"/>
        </w:rPr>
      </w:pPr>
      <w:r w:rsidRPr="00392FDA">
        <w:rPr>
          <w:rFonts w:cs="Arial"/>
          <w:b/>
          <w:bCs/>
          <w:sz w:val="20"/>
        </w:rPr>
        <w:t>Inszenierung / Text</w:t>
      </w:r>
      <w:r>
        <w:rPr>
          <w:rFonts w:cs="Arial"/>
          <w:b/>
          <w:bCs/>
          <w:sz w:val="20"/>
        </w:rPr>
        <w:t xml:space="preserve">: </w:t>
      </w:r>
      <w:hyperlink r:id="rId7" w:history="1">
        <w:r w:rsidRPr="00392FDA">
          <w:rPr>
            <w:rStyle w:val="Hyperlink"/>
            <w:rFonts w:cs="Arial"/>
            <w:b/>
            <w:bCs/>
            <w:sz w:val="20"/>
          </w:rPr>
          <w:t>Bonn Park</w:t>
        </w:r>
      </w:hyperlink>
    </w:p>
    <w:p w:rsidR="00392FDA" w:rsidRPr="00392FDA" w:rsidRDefault="00392FDA" w:rsidP="00392FDA">
      <w:pPr>
        <w:rPr>
          <w:rFonts w:cs="Arial"/>
          <w:b/>
          <w:bCs/>
          <w:sz w:val="20"/>
        </w:rPr>
      </w:pPr>
      <w:r w:rsidRPr="00392FDA">
        <w:rPr>
          <w:rFonts w:cs="Arial"/>
          <w:b/>
          <w:bCs/>
          <w:sz w:val="20"/>
        </w:rPr>
        <w:t>Bühnenbild</w:t>
      </w:r>
      <w:r>
        <w:rPr>
          <w:rFonts w:cs="Arial"/>
          <w:b/>
          <w:bCs/>
          <w:sz w:val="20"/>
        </w:rPr>
        <w:t xml:space="preserve">: </w:t>
      </w:r>
      <w:hyperlink r:id="rId8" w:history="1">
        <w:r w:rsidRPr="00392FDA">
          <w:rPr>
            <w:rStyle w:val="Hyperlink"/>
            <w:rFonts w:cs="Arial"/>
            <w:b/>
            <w:bCs/>
            <w:sz w:val="20"/>
          </w:rPr>
          <w:t>Jana Wassong</w:t>
        </w:r>
      </w:hyperlink>
    </w:p>
    <w:p w:rsidR="00392FDA" w:rsidRPr="00392FDA" w:rsidRDefault="00392FDA" w:rsidP="00392FDA">
      <w:pPr>
        <w:rPr>
          <w:rFonts w:cs="Arial"/>
          <w:b/>
          <w:bCs/>
          <w:sz w:val="20"/>
        </w:rPr>
      </w:pPr>
      <w:r w:rsidRPr="00392FDA">
        <w:rPr>
          <w:rFonts w:cs="Arial"/>
          <w:b/>
          <w:bCs/>
          <w:sz w:val="20"/>
        </w:rPr>
        <w:t>Kostümbild</w:t>
      </w:r>
      <w:r>
        <w:rPr>
          <w:rFonts w:cs="Arial"/>
          <w:b/>
          <w:bCs/>
          <w:sz w:val="20"/>
        </w:rPr>
        <w:t xml:space="preserve">: </w:t>
      </w:r>
      <w:hyperlink r:id="rId9" w:history="1">
        <w:r w:rsidRPr="00392FDA">
          <w:rPr>
            <w:rStyle w:val="Hyperlink"/>
            <w:rFonts w:cs="Arial"/>
            <w:b/>
            <w:bCs/>
            <w:sz w:val="20"/>
          </w:rPr>
          <w:t>Laura Kirst</w:t>
        </w:r>
      </w:hyperlink>
    </w:p>
    <w:p w:rsidR="00392FDA" w:rsidRPr="00392FDA" w:rsidRDefault="00392FDA" w:rsidP="00392FDA">
      <w:pPr>
        <w:rPr>
          <w:rFonts w:cs="Arial"/>
          <w:b/>
          <w:bCs/>
          <w:sz w:val="20"/>
        </w:rPr>
      </w:pPr>
      <w:r w:rsidRPr="00392FDA">
        <w:rPr>
          <w:rFonts w:cs="Arial"/>
          <w:b/>
          <w:bCs/>
          <w:sz w:val="20"/>
        </w:rPr>
        <w:t>Musik / Komposition</w:t>
      </w:r>
      <w:r>
        <w:rPr>
          <w:rFonts w:cs="Arial"/>
          <w:b/>
          <w:bCs/>
          <w:sz w:val="20"/>
        </w:rPr>
        <w:t xml:space="preserve">: </w:t>
      </w:r>
      <w:hyperlink r:id="rId10" w:history="1">
        <w:r w:rsidRPr="00392FDA">
          <w:rPr>
            <w:rStyle w:val="Hyperlink"/>
            <w:rFonts w:cs="Arial"/>
            <w:b/>
            <w:bCs/>
            <w:sz w:val="20"/>
          </w:rPr>
          <w:t>Ben Roessler</w:t>
        </w:r>
      </w:hyperlink>
    </w:p>
    <w:p w:rsidR="00392FDA" w:rsidRPr="00392FDA" w:rsidRDefault="00392FDA" w:rsidP="00392FDA">
      <w:pPr>
        <w:rPr>
          <w:rFonts w:cs="Arial"/>
          <w:b/>
          <w:bCs/>
          <w:sz w:val="20"/>
        </w:rPr>
      </w:pPr>
      <w:r w:rsidRPr="00392FDA">
        <w:rPr>
          <w:rFonts w:cs="Arial"/>
          <w:b/>
          <w:bCs/>
          <w:sz w:val="20"/>
        </w:rPr>
        <w:t>Musik + Korrepetitor</w:t>
      </w:r>
      <w:r>
        <w:rPr>
          <w:rFonts w:cs="Arial"/>
          <w:b/>
          <w:bCs/>
          <w:sz w:val="20"/>
        </w:rPr>
        <w:t xml:space="preserve">: </w:t>
      </w:r>
      <w:hyperlink r:id="rId11" w:history="1">
        <w:r w:rsidRPr="00392FDA">
          <w:rPr>
            <w:rStyle w:val="Hyperlink"/>
            <w:rFonts w:cs="Arial"/>
            <w:b/>
            <w:bCs/>
            <w:sz w:val="20"/>
          </w:rPr>
          <w:t>Luca Burkhalter</w:t>
        </w:r>
      </w:hyperlink>
    </w:p>
    <w:p w:rsidR="00392FDA" w:rsidRPr="00392FDA" w:rsidRDefault="00392FDA" w:rsidP="00392FDA">
      <w:pPr>
        <w:rPr>
          <w:rFonts w:cs="Arial"/>
          <w:b/>
          <w:bCs/>
          <w:sz w:val="20"/>
        </w:rPr>
      </w:pPr>
      <w:r w:rsidRPr="00392FDA">
        <w:rPr>
          <w:rFonts w:cs="Arial"/>
          <w:b/>
          <w:bCs/>
          <w:sz w:val="20"/>
        </w:rPr>
        <w:t>Licht</w:t>
      </w:r>
      <w:r>
        <w:rPr>
          <w:rFonts w:cs="Arial"/>
          <w:b/>
          <w:bCs/>
          <w:sz w:val="20"/>
        </w:rPr>
        <w:t xml:space="preserve">: </w:t>
      </w:r>
      <w:hyperlink r:id="rId12" w:history="1">
        <w:r w:rsidRPr="00392FDA">
          <w:rPr>
            <w:rStyle w:val="Hyperlink"/>
            <w:rFonts w:cs="Arial"/>
            <w:b/>
            <w:bCs/>
            <w:sz w:val="20"/>
          </w:rPr>
          <w:t>Christoph Kunz</w:t>
        </w:r>
      </w:hyperlink>
    </w:p>
    <w:p w:rsidR="00392FDA" w:rsidRPr="00392FDA" w:rsidRDefault="00392FDA" w:rsidP="00392FDA">
      <w:pPr>
        <w:rPr>
          <w:rFonts w:cs="Arial"/>
          <w:b/>
          <w:bCs/>
          <w:sz w:val="20"/>
        </w:rPr>
      </w:pPr>
      <w:r w:rsidRPr="00392FDA">
        <w:rPr>
          <w:rFonts w:cs="Arial"/>
          <w:b/>
          <w:bCs/>
          <w:sz w:val="20"/>
        </w:rPr>
        <w:t>Dramaturgie</w:t>
      </w:r>
      <w:r>
        <w:rPr>
          <w:rFonts w:cs="Arial"/>
          <w:b/>
          <w:bCs/>
          <w:sz w:val="20"/>
        </w:rPr>
        <w:t xml:space="preserve">: </w:t>
      </w:r>
      <w:hyperlink r:id="rId13" w:history="1">
        <w:r w:rsidRPr="00392FDA">
          <w:rPr>
            <w:rStyle w:val="Hyperlink"/>
            <w:rFonts w:cs="Arial"/>
            <w:b/>
            <w:bCs/>
            <w:sz w:val="20"/>
          </w:rPr>
          <w:t>Anika Steinhoff</w:t>
        </w:r>
      </w:hyperlink>
    </w:p>
    <w:p w:rsidR="00392FDA" w:rsidRPr="00392FDA" w:rsidRDefault="00392FDA" w:rsidP="00392FDA">
      <w:pPr>
        <w:rPr>
          <w:rFonts w:cs="Arial"/>
          <w:b/>
          <w:bCs/>
          <w:sz w:val="20"/>
        </w:rPr>
      </w:pPr>
      <w:r w:rsidRPr="00392FDA">
        <w:rPr>
          <w:rFonts w:cs="Arial"/>
          <w:b/>
          <w:bCs/>
          <w:sz w:val="20"/>
        </w:rPr>
        <w:t>Künstlerische Vermittlung Theater&amp;Schule</w:t>
      </w:r>
      <w:r>
        <w:rPr>
          <w:rFonts w:cs="Arial"/>
          <w:b/>
          <w:bCs/>
          <w:sz w:val="20"/>
        </w:rPr>
        <w:t xml:space="preserve">: </w:t>
      </w:r>
      <w:hyperlink r:id="rId14" w:history="1">
        <w:r w:rsidRPr="00392FDA">
          <w:rPr>
            <w:rStyle w:val="Hyperlink"/>
            <w:rFonts w:cs="Arial"/>
            <w:b/>
            <w:bCs/>
            <w:sz w:val="20"/>
          </w:rPr>
          <w:t>Zora Maag</w:t>
        </w:r>
      </w:hyperlink>
    </w:p>
    <w:p w:rsidR="00392FDA" w:rsidRPr="00392FDA" w:rsidRDefault="00392FDA" w:rsidP="00392FDA">
      <w:pPr>
        <w:rPr>
          <w:rFonts w:cs="Arial"/>
          <w:b/>
          <w:bCs/>
          <w:sz w:val="20"/>
        </w:rPr>
      </w:pPr>
      <w:r w:rsidRPr="00392FDA">
        <w:rPr>
          <w:rFonts w:cs="Arial"/>
          <w:b/>
          <w:bCs/>
          <w:sz w:val="20"/>
        </w:rPr>
        <w:t>Regieassistenz</w:t>
      </w:r>
      <w:r>
        <w:rPr>
          <w:rFonts w:cs="Arial"/>
          <w:b/>
          <w:bCs/>
          <w:sz w:val="20"/>
        </w:rPr>
        <w:t xml:space="preserve">: </w:t>
      </w:r>
      <w:r w:rsidRPr="00392FDA">
        <w:rPr>
          <w:rFonts w:cs="Arial"/>
          <w:b/>
          <w:bCs/>
          <w:sz w:val="20"/>
        </w:rPr>
        <w:t>Karlotta Mix</w:t>
      </w:r>
    </w:p>
    <w:p w:rsidR="00392FDA" w:rsidRPr="00392FDA" w:rsidRDefault="00392FDA" w:rsidP="00392FDA">
      <w:pPr>
        <w:rPr>
          <w:rFonts w:cs="Arial"/>
          <w:b/>
          <w:bCs/>
          <w:sz w:val="20"/>
        </w:rPr>
      </w:pPr>
      <w:r w:rsidRPr="00392FDA">
        <w:rPr>
          <w:rFonts w:cs="Arial"/>
          <w:b/>
          <w:bCs/>
          <w:sz w:val="20"/>
        </w:rPr>
        <w:t>Bühnenbildassistenz</w:t>
      </w:r>
      <w:r>
        <w:rPr>
          <w:rFonts w:cs="Arial"/>
          <w:b/>
          <w:bCs/>
          <w:sz w:val="20"/>
        </w:rPr>
        <w:t xml:space="preserve">: </w:t>
      </w:r>
      <w:r w:rsidRPr="00392FDA">
        <w:rPr>
          <w:rFonts w:cs="Arial"/>
          <w:b/>
          <w:bCs/>
          <w:sz w:val="20"/>
        </w:rPr>
        <w:t>Alek Affentranger</w:t>
      </w:r>
    </w:p>
    <w:p w:rsidR="00392FDA" w:rsidRPr="00392FDA" w:rsidRDefault="00392FDA" w:rsidP="00392FDA">
      <w:pPr>
        <w:rPr>
          <w:rFonts w:cs="Arial"/>
          <w:b/>
          <w:bCs/>
          <w:sz w:val="20"/>
        </w:rPr>
      </w:pPr>
      <w:r w:rsidRPr="00392FDA">
        <w:rPr>
          <w:rFonts w:cs="Arial"/>
          <w:b/>
          <w:bCs/>
          <w:sz w:val="20"/>
        </w:rPr>
        <w:t>Kostümbildassistenz</w:t>
      </w:r>
      <w:r>
        <w:rPr>
          <w:rFonts w:cs="Arial"/>
          <w:b/>
          <w:bCs/>
          <w:sz w:val="20"/>
        </w:rPr>
        <w:t xml:space="preserve">: </w:t>
      </w:r>
      <w:hyperlink r:id="rId15" w:history="1">
        <w:r w:rsidRPr="00392FDA">
          <w:rPr>
            <w:rStyle w:val="Hyperlink"/>
            <w:rFonts w:cs="Arial"/>
            <w:b/>
            <w:bCs/>
            <w:sz w:val="20"/>
          </w:rPr>
          <w:t>Anna Toni Vyshnyakova</w:t>
        </w:r>
      </w:hyperlink>
    </w:p>
    <w:p w:rsidR="00392FDA" w:rsidRPr="00392FDA" w:rsidRDefault="00392FDA" w:rsidP="00392FDA">
      <w:pPr>
        <w:rPr>
          <w:rFonts w:cs="Arial"/>
          <w:b/>
          <w:bCs/>
          <w:sz w:val="20"/>
        </w:rPr>
      </w:pPr>
      <w:r w:rsidRPr="00392FDA">
        <w:rPr>
          <w:rFonts w:cs="Arial"/>
          <w:b/>
          <w:bCs/>
          <w:sz w:val="20"/>
        </w:rPr>
        <w:t>Regiehospitanz</w:t>
      </w:r>
      <w:r>
        <w:rPr>
          <w:rFonts w:cs="Arial"/>
          <w:b/>
          <w:bCs/>
          <w:sz w:val="20"/>
        </w:rPr>
        <w:t xml:space="preserve">: </w:t>
      </w:r>
      <w:r w:rsidRPr="00392FDA">
        <w:rPr>
          <w:rFonts w:cs="Arial"/>
          <w:b/>
          <w:bCs/>
          <w:sz w:val="20"/>
        </w:rPr>
        <w:t>Liza Timoshenko</w:t>
      </w:r>
    </w:p>
    <w:p w:rsidR="00392FDA" w:rsidRPr="00392FDA" w:rsidRDefault="00392FDA" w:rsidP="00392FDA">
      <w:pPr>
        <w:rPr>
          <w:rFonts w:cs="Arial"/>
          <w:b/>
          <w:bCs/>
          <w:sz w:val="20"/>
        </w:rPr>
      </w:pPr>
      <w:r w:rsidRPr="00392FDA">
        <w:rPr>
          <w:rFonts w:cs="Arial"/>
          <w:b/>
          <w:bCs/>
          <w:sz w:val="20"/>
        </w:rPr>
        <w:t>Bühnenbildhospitanz</w:t>
      </w:r>
      <w:r>
        <w:rPr>
          <w:rFonts w:cs="Arial"/>
          <w:b/>
          <w:bCs/>
          <w:sz w:val="20"/>
        </w:rPr>
        <w:t xml:space="preserve">: </w:t>
      </w:r>
      <w:r w:rsidRPr="00392FDA">
        <w:rPr>
          <w:rFonts w:cs="Arial"/>
          <w:b/>
          <w:bCs/>
          <w:sz w:val="20"/>
        </w:rPr>
        <w:t>Rosina Milla Gruber</w:t>
      </w:r>
    </w:p>
    <w:p w:rsidR="00392FDA" w:rsidRPr="00392FDA" w:rsidRDefault="00392FDA" w:rsidP="00392FDA">
      <w:pPr>
        <w:rPr>
          <w:rFonts w:cs="Arial"/>
          <w:b/>
          <w:bCs/>
          <w:sz w:val="20"/>
        </w:rPr>
      </w:pPr>
      <w:r w:rsidRPr="00392FDA">
        <w:rPr>
          <w:rFonts w:cs="Arial"/>
          <w:b/>
          <w:bCs/>
          <w:sz w:val="20"/>
        </w:rPr>
        <w:t>Kostümbildhospitanz</w:t>
      </w:r>
      <w:r>
        <w:rPr>
          <w:rFonts w:cs="Arial"/>
          <w:b/>
          <w:bCs/>
          <w:sz w:val="20"/>
        </w:rPr>
        <w:t xml:space="preserve">: </w:t>
      </w:r>
      <w:r w:rsidRPr="00392FDA">
        <w:rPr>
          <w:rFonts w:cs="Arial"/>
          <w:b/>
          <w:bCs/>
          <w:sz w:val="20"/>
        </w:rPr>
        <w:t>Lisa Schöpflin</w:t>
      </w:r>
    </w:p>
    <w:p w:rsidR="00392FDA" w:rsidRPr="00392FDA" w:rsidRDefault="00392FDA" w:rsidP="00392FDA">
      <w:pPr>
        <w:rPr>
          <w:rFonts w:cs="Arial"/>
          <w:b/>
          <w:bCs/>
          <w:sz w:val="20"/>
        </w:rPr>
      </w:pPr>
      <w:r w:rsidRPr="00392FDA">
        <w:rPr>
          <w:rFonts w:cs="Arial"/>
          <w:b/>
          <w:bCs/>
          <w:sz w:val="20"/>
        </w:rPr>
        <w:t>Inspizienz</w:t>
      </w:r>
      <w:r>
        <w:rPr>
          <w:rFonts w:cs="Arial"/>
          <w:b/>
          <w:bCs/>
          <w:sz w:val="20"/>
        </w:rPr>
        <w:t xml:space="preserve">: </w:t>
      </w:r>
      <w:r w:rsidRPr="00392FDA">
        <w:rPr>
          <w:rFonts w:cs="Arial"/>
          <w:b/>
          <w:bCs/>
          <w:sz w:val="20"/>
        </w:rPr>
        <w:t>Dayen Tuskan</w:t>
      </w:r>
    </w:p>
    <w:p w:rsidR="00392FDA" w:rsidRPr="00392FDA" w:rsidRDefault="00392FDA" w:rsidP="00392FDA">
      <w:pPr>
        <w:rPr>
          <w:rFonts w:cs="Arial"/>
          <w:b/>
          <w:bCs/>
          <w:sz w:val="20"/>
        </w:rPr>
      </w:pPr>
      <w:r w:rsidRPr="00392FDA">
        <w:rPr>
          <w:rFonts w:cs="Arial"/>
          <w:b/>
          <w:bCs/>
          <w:sz w:val="20"/>
        </w:rPr>
        <w:t>Soufflage</w:t>
      </w:r>
      <w:r>
        <w:rPr>
          <w:rFonts w:cs="Arial"/>
          <w:b/>
          <w:bCs/>
          <w:sz w:val="20"/>
        </w:rPr>
        <w:t xml:space="preserve">: </w:t>
      </w:r>
      <w:r w:rsidRPr="00392FDA">
        <w:rPr>
          <w:rFonts w:cs="Arial"/>
          <w:b/>
          <w:bCs/>
          <w:sz w:val="20"/>
        </w:rPr>
        <w:t>Katja Weppler</w:t>
      </w:r>
    </w:p>
    <w:p w:rsidR="00392FDA" w:rsidRPr="00392FDA" w:rsidRDefault="00392FDA" w:rsidP="00392FDA">
      <w:pPr>
        <w:rPr>
          <w:rFonts w:cs="Arial"/>
          <w:b/>
          <w:bCs/>
          <w:sz w:val="20"/>
        </w:rPr>
      </w:pPr>
      <w:r w:rsidRPr="00392FDA">
        <w:rPr>
          <w:rFonts w:cs="Arial"/>
          <w:b/>
          <w:bCs/>
          <w:sz w:val="20"/>
        </w:rPr>
        <w:t>Übertitel Koordination</w:t>
      </w:r>
      <w:r>
        <w:rPr>
          <w:rFonts w:cs="Arial"/>
          <w:b/>
          <w:bCs/>
          <w:sz w:val="20"/>
        </w:rPr>
        <w:t xml:space="preserve">: </w:t>
      </w:r>
      <w:r w:rsidRPr="00392FDA">
        <w:rPr>
          <w:rFonts w:cs="Arial"/>
          <w:b/>
          <w:bCs/>
          <w:sz w:val="20"/>
        </w:rPr>
        <w:t>Sinikka Weber</w:t>
      </w:r>
    </w:p>
    <w:p w:rsidR="00392FDA" w:rsidRPr="00392FDA" w:rsidRDefault="00392FDA" w:rsidP="00392FDA">
      <w:pPr>
        <w:rPr>
          <w:rFonts w:cs="Arial"/>
          <w:b/>
          <w:bCs/>
          <w:sz w:val="20"/>
        </w:rPr>
      </w:pPr>
      <w:r w:rsidRPr="00392FDA">
        <w:rPr>
          <w:rFonts w:cs="Arial"/>
          <w:b/>
          <w:bCs/>
          <w:sz w:val="20"/>
        </w:rPr>
        <w:t>Übertitel Einrichtung</w:t>
      </w:r>
      <w:r>
        <w:rPr>
          <w:rFonts w:cs="Arial"/>
          <w:b/>
          <w:bCs/>
          <w:sz w:val="20"/>
        </w:rPr>
        <w:t xml:space="preserve">: </w:t>
      </w:r>
      <w:r w:rsidRPr="00392FDA">
        <w:rPr>
          <w:rFonts w:cs="Arial"/>
          <w:b/>
          <w:bCs/>
          <w:sz w:val="20"/>
        </w:rPr>
        <w:t>Caroline Seidl</w:t>
      </w:r>
    </w:p>
    <w:p w:rsidR="00392FDA" w:rsidRPr="00392FDA" w:rsidRDefault="00392FDA" w:rsidP="00392FDA">
      <w:pPr>
        <w:rPr>
          <w:rFonts w:cs="Arial"/>
          <w:b/>
          <w:bCs/>
          <w:sz w:val="20"/>
        </w:rPr>
      </w:pPr>
      <w:r w:rsidRPr="00392FDA">
        <w:rPr>
          <w:rFonts w:cs="Arial"/>
          <w:b/>
          <w:bCs/>
          <w:sz w:val="20"/>
        </w:rPr>
        <w:t>Übertitel Übersetzung</w:t>
      </w:r>
      <w:r>
        <w:rPr>
          <w:rFonts w:cs="Arial"/>
          <w:b/>
          <w:bCs/>
          <w:sz w:val="20"/>
        </w:rPr>
        <w:t xml:space="preserve">: </w:t>
      </w:r>
      <w:r w:rsidRPr="00392FDA">
        <w:rPr>
          <w:rFonts w:cs="Arial"/>
          <w:b/>
          <w:bCs/>
          <w:sz w:val="20"/>
        </w:rPr>
        <w:t>Sinikka Weber</w:t>
      </w:r>
    </w:p>
    <w:p w:rsidR="00392FDA" w:rsidRPr="00392FDA" w:rsidRDefault="00392FDA" w:rsidP="00392FDA">
      <w:pPr>
        <w:rPr>
          <w:rFonts w:cs="Arial"/>
          <w:b/>
          <w:bCs/>
          <w:sz w:val="20"/>
        </w:rPr>
      </w:pPr>
      <w:r w:rsidRPr="00392FDA">
        <w:rPr>
          <w:rFonts w:cs="Arial"/>
          <w:b/>
          <w:bCs/>
          <w:sz w:val="20"/>
        </w:rPr>
        <w:lastRenderedPageBreak/>
        <w:t>Übertitel Fahrer*innen</w:t>
      </w:r>
      <w:r>
        <w:rPr>
          <w:rFonts w:cs="Arial"/>
          <w:b/>
          <w:bCs/>
          <w:sz w:val="20"/>
        </w:rPr>
        <w:t xml:space="preserve">: </w:t>
      </w:r>
      <w:r w:rsidRPr="00392FDA">
        <w:rPr>
          <w:rFonts w:cs="Arial"/>
          <w:b/>
          <w:bCs/>
          <w:sz w:val="20"/>
        </w:rPr>
        <w:t>Joël Abevi</w:t>
      </w:r>
      <w:r>
        <w:rPr>
          <w:rFonts w:cs="Arial"/>
          <w:b/>
          <w:bCs/>
          <w:sz w:val="20"/>
        </w:rPr>
        <w:t xml:space="preserve">, </w:t>
      </w:r>
      <w:r w:rsidRPr="00392FDA">
        <w:rPr>
          <w:rFonts w:cs="Arial"/>
          <w:b/>
          <w:bCs/>
          <w:sz w:val="20"/>
        </w:rPr>
        <w:t>Maya Scharf</w:t>
      </w:r>
      <w:r>
        <w:rPr>
          <w:rFonts w:cs="Arial"/>
          <w:b/>
          <w:bCs/>
          <w:sz w:val="20"/>
        </w:rPr>
        <w:t xml:space="preserve">, </w:t>
      </w:r>
      <w:r w:rsidRPr="00392FDA">
        <w:rPr>
          <w:rFonts w:cs="Arial"/>
          <w:b/>
          <w:bCs/>
          <w:sz w:val="20"/>
        </w:rPr>
        <w:t>Holly Werner</w:t>
      </w:r>
    </w:p>
    <w:p w:rsidR="00392FDA" w:rsidRPr="00392FDA" w:rsidRDefault="00392FDA" w:rsidP="00392FDA">
      <w:pPr>
        <w:rPr>
          <w:rFonts w:cs="Arial"/>
          <w:b/>
          <w:bCs/>
          <w:sz w:val="20"/>
        </w:rPr>
      </w:pPr>
      <w:r w:rsidRPr="00392FDA">
        <w:rPr>
          <w:rFonts w:cs="Arial"/>
          <w:b/>
          <w:bCs/>
          <w:sz w:val="20"/>
        </w:rPr>
        <w:t>Verfolgerstatisterie</w:t>
      </w:r>
      <w:r>
        <w:rPr>
          <w:rFonts w:cs="Arial"/>
          <w:b/>
          <w:bCs/>
          <w:sz w:val="20"/>
        </w:rPr>
        <w:t xml:space="preserve">: </w:t>
      </w:r>
      <w:r w:rsidRPr="00392FDA">
        <w:rPr>
          <w:rFonts w:cs="Arial"/>
          <w:b/>
          <w:bCs/>
          <w:sz w:val="20"/>
        </w:rPr>
        <w:t>Annette Berger</w:t>
      </w:r>
      <w:r>
        <w:rPr>
          <w:rFonts w:cs="Arial"/>
          <w:b/>
          <w:bCs/>
          <w:sz w:val="20"/>
        </w:rPr>
        <w:t xml:space="preserve">, </w:t>
      </w:r>
      <w:r w:rsidRPr="00392FDA">
        <w:rPr>
          <w:rFonts w:cs="Arial"/>
          <w:b/>
          <w:bCs/>
          <w:sz w:val="20"/>
        </w:rPr>
        <w:t>Karl-Heinz Klein</w:t>
      </w:r>
      <w:r>
        <w:rPr>
          <w:rFonts w:cs="Arial"/>
          <w:b/>
          <w:bCs/>
          <w:sz w:val="20"/>
        </w:rPr>
        <w:t xml:space="preserve">, </w:t>
      </w:r>
      <w:r w:rsidRPr="00392FDA">
        <w:rPr>
          <w:rFonts w:cs="Arial"/>
          <w:b/>
          <w:bCs/>
          <w:sz w:val="20"/>
        </w:rPr>
        <w:t>Oskar Wohlgemuth</w:t>
      </w:r>
    </w:p>
    <w:p w:rsidR="00E161C5" w:rsidRPr="00E57153" w:rsidRDefault="00E161C5" w:rsidP="004F5B1A">
      <w:pPr>
        <w:rPr>
          <w:rFonts w:cs="Arial"/>
          <w:sz w:val="20"/>
        </w:rPr>
      </w:pPr>
    </w:p>
    <w:sectPr w:rsidR="00E161C5" w:rsidRPr="00E57153" w:rsidSect="00D262C1">
      <w:headerReference w:type="default" r:id="rId16"/>
      <w:headerReference w:type="first" r:id="rId17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973" w:rsidRDefault="00BE6973" w:rsidP="00C36F5B">
      <w:r>
        <w:separator/>
      </w:r>
    </w:p>
  </w:endnote>
  <w:endnote w:type="continuationSeparator" w:id="0">
    <w:p w:rsidR="00BE6973" w:rsidRDefault="00BE6973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973" w:rsidRDefault="00BE6973" w:rsidP="00C36F5B">
      <w:r>
        <w:separator/>
      </w:r>
    </w:p>
  </w:footnote>
  <w:footnote w:type="continuationSeparator" w:id="0">
    <w:p w:rsidR="00BE6973" w:rsidRDefault="00BE6973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>
    <w:pPr>
      <w:pStyle w:val="Kopfzeil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B65B006" wp14:editId="3B3EB1FE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 w:rsidP="000C74C8">
    <w:pPr>
      <w:pStyle w:val="Kopfzeile"/>
    </w:pPr>
    <w:r>
      <w:rPr>
        <w:noProof/>
      </w:rPr>
      <w:drawing>
        <wp:anchor distT="0" distB="0" distL="114300" distR="114300" simplePos="0" relativeHeight="251658240" behindDoc="0" locked="1" layoutInCell="1" allowOverlap="1" wp14:anchorId="6CEF2FEC" wp14:editId="671F6A52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3C239F4"/>
    <w:multiLevelType w:val="hybridMultilevel"/>
    <w:tmpl w:val="0C66195C"/>
    <w:lvl w:ilvl="0" w:tplc="0807000F">
      <w:start w:val="1"/>
      <w:numFmt w:val="decimal"/>
      <w:lvlText w:val="%1."/>
      <w:lvlJc w:val="left"/>
      <w:pPr>
        <w:ind w:left="1440" w:hanging="360"/>
      </w:pPr>
    </w:lvl>
    <w:lvl w:ilvl="1" w:tplc="08070019">
      <w:start w:val="1"/>
      <w:numFmt w:val="lowerLetter"/>
      <w:lvlText w:val="%2."/>
      <w:lvlJc w:val="left"/>
      <w:pPr>
        <w:ind w:left="2160" w:hanging="360"/>
      </w:pPr>
    </w:lvl>
    <w:lvl w:ilvl="2" w:tplc="0807001B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CC6"/>
    <w:rsid w:val="0002073A"/>
    <w:rsid w:val="00024C94"/>
    <w:rsid w:val="00026C98"/>
    <w:rsid w:val="0005631B"/>
    <w:rsid w:val="000C042B"/>
    <w:rsid w:val="000C74C8"/>
    <w:rsid w:val="00112483"/>
    <w:rsid w:val="0014700E"/>
    <w:rsid w:val="001549D8"/>
    <w:rsid w:val="00156078"/>
    <w:rsid w:val="001B37BA"/>
    <w:rsid w:val="00214118"/>
    <w:rsid w:val="00236EF0"/>
    <w:rsid w:val="00244CD5"/>
    <w:rsid w:val="00261885"/>
    <w:rsid w:val="00266038"/>
    <w:rsid w:val="00365057"/>
    <w:rsid w:val="00376117"/>
    <w:rsid w:val="00392FDA"/>
    <w:rsid w:val="00424482"/>
    <w:rsid w:val="0042534E"/>
    <w:rsid w:val="004444CE"/>
    <w:rsid w:val="004944C8"/>
    <w:rsid w:val="004F5B1A"/>
    <w:rsid w:val="004F5F41"/>
    <w:rsid w:val="005237E9"/>
    <w:rsid w:val="00546E9D"/>
    <w:rsid w:val="005C1A8D"/>
    <w:rsid w:val="005D5630"/>
    <w:rsid w:val="005F665C"/>
    <w:rsid w:val="006074CC"/>
    <w:rsid w:val="006F37D5"/>
    <w:rsid w:val="0078126D"/>
    <w:rsid w:val="007A0CB7"/>
    <w:rsid w:val="007C3AE8"/>
    <w:rsid w:val="007F5613"/>
    <w:rsid w:val="00801C1F"/>
    <w:rsid w:val="00882C70"/>
    <w:rsid w:val="008924B5"/>
    <w:rsid w:val="009906A4"/>
    <w:rsid w:val="009B70A2"/>
    <w:rsid w:val="00A70890"/>
    <w:rsid w:val="00A8268B"/>
    <w:rsid w:val="00A8687B"/>
    <w:rsid w:val="00AA789F"/>
    <w:rsid w:val="00B237C7"/>
    <w:rsid w:val="00B71D23"/>
    <w:rsid w:val="00B82C1A"/>
    <w:rsid w:val="00BC4DFF"/>
    <w:rsid w:val="00BD01E7"/>
    <w:rsid w:val="00BD1E3F"/>
    <w:rsid w:val="00BE6973"/>
    <w:rsid w:val="00C27D0B"/>
    <w:rsid w:val="00C36CC6"/>
    <w:rsid w:val="00C36F5B"/>
    <w:rsid w:val="00C6392F"/>
    <w:rsid w:val="00CB5BFA"/>
    <w:rsid w:val="00D262C1"/>
    <w:rsid w:val="00D26F89"/>
    <w:rsid w:val="00D72024"/>
    <w:rsid w:val="00E161C5"/>
    <w:rsid w:val="00E57153"/>
    <w:rsid w:val="00E6715D"/>
    <w:rsid w:val="00E84710"/>
    <w:rsid w:val="00E97CA8"/>
    <w:rsid w:val="00F34CF6"/>
    <w:rsid w:val="00F743E1"/>
    <w:rsid w:val="00F85EC3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748BA475"/>
  <w15:chartTrackingRefBased/>
  <w15:docId w15:val="{401C0578-6F05-494F-BB08-27DDF9E5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6CC6"/>
    <w:pPr>
      <w:spacing w:line="260" w:lineRule="exact"/>
    </w:pPr>
    <w:rPr>
      <w:rFonts w:ascii="Arial" w:eastAsia="Times New Roman" w:hAnsi="Arial" w:cs="Times New Roman"/>
      <w:spacing w:val="5"/>
      <w:szCs w:val="20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C36CC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36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3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0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45143798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23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8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5074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0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8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3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730395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3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34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7006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79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94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13174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89215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3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9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467577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09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0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27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51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5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5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13046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2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1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58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1899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7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7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91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43281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5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8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413593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7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1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477106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2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8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76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211999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03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51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54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501313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5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05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2150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8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7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0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125690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32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1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3017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5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3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1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168561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87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2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76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713828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6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79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499187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57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5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3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86967867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2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8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37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4674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01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3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28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2461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1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15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69932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5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2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74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8424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23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68921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4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9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28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271482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70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66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2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72287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94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9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053393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0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03740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9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84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683992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9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15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56031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5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9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64429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7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04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8221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25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55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043035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63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9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28330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0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7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280247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8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4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6347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73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82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72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340577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1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4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90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47744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2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88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948324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8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7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41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176676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31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8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1058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61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52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16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6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40673278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1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95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31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105365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86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3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881566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90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33581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7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7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937724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1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27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890522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0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7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99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640954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8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7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45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7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3797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9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75866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13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45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87562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9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16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7323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2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613853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23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2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49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0395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62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6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82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553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26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87168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802117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0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06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3488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7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8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54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456679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26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4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98451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0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7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87117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62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2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86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114916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3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8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75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97108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7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95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2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75046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3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52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5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31434258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8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68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0172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5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50552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69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2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6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236109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73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85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90080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3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1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19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008604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2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8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360256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82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30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27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2960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4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6385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35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63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29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362952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7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30602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9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8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29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0541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7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5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07391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66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78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4440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9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28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654356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3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7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45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5627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0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6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03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159142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7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16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685537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7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1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26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099628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62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5101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74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4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14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055161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7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82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33283/jana-wassong?origin=32743" TargetMode="External"/><Relationship Id="rId13" Type="http://schemas.openxmlformats.org/officeDocument/2006/relationships/hyperlink" Target="https://www.schauspielhaus.ch/de/personen/31365/anika-steinhoff?origin=32743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chauspielhaus.ch/de/personen/33281/bonn-park?origin=32743" TargetMode="External"/><Relationship Id="rId12" Type="http://schemas.openxmlformats.org/officeDocument/2006/relationships/hyperlink" Target="https://www.schauspielhaus.ch/de/personen/2415/christoph-kunz?origin=32743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hauspielhaus.ch/de/personen/33276/luca-burkhalter?origin=3274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chauspielhaus.ch/de/personen/27368/anna-toni-vyshnyakova?origin=32743" TargetMode="External"/><Relationship Id="rId10" Type="http://schemas.openxmlformats.org/officeDocument/2006/relationships/hyperlink" Target="https://www.schauspielhaus.ch/de/personen/33287/ben-roessler?origin=32743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33285/laura-kirst?origin=32743" TargetMode="External"/><Relationship Id="rId14" Type="http://schemas.openxmlformats.org/officeDocument/2006/relationships/hyperlink" Target="https://www.schauspielhaus.ch/de/personen/24411/zora-maag?origin=3274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</Template>
  <TotalTime>0</TotalTime>
  <Pages>2</Pages>
  <Words>378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Männel Luisa</cp:lastModifiedBy>
  <cp:revision>7</cp:revision>
  <cp:lastPrinted>2024-06-24T13:56:00Z</cp:lastPrinted>
  <dcterms:created xsi:type="dcterms:W3CDTF">2025-02-21T17:08:00Z</dcterms:created>
  <dcterms:modified xsi:type="dcterms:W3CDTF">2025-02-22T14:11:00Z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4905ae455dc695c6505557f0e0c1b9b8befbec4334b632d215004058a982fad4</vt:lpwstr>
  </property>
</Properties>
</file>