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431" w:rsidRDefault="002B1431" w:rsidP="002B1431">
      <w:pPr>
        <w:shd w:val="clear" w:color="auto" w:fill="FFFFFF"/>
        <w:rPr>
          <w:rFonts w:cs="Arial"/>
          <w:b/>
          <w:sz w:val="28"/>
          <w:szCs w:val="28"/>
        </w:rPr>
      </w:pPr>
    </w:p>
    <w:p w:rsidR="002B1431" w:rsidRDefault="002B1431" w:rsidP="002B1431">
      <w:pPr>
        <w:shd w:val="clear" w:color="auto" w:fill="FFFFFF"/>
        <w:rPr>
          <w:rFonts w:cs="Arial"/>
          <w:b/>
          <w:sz w:val="28"/>
          <w:szCs w:val="28"/>
        </w:rPr>
      </w:pPr>
    </w:p>
    <w:p w:rsidR="002B1431" w:rsidRPr="002B1431" w:rsidRDefault="002B1431" w:rsidP="002B1431">
      <w:pPr>
        <w:shd w:val="clear" w:color="auto" w:fill="FFFFFF"/>
        <w:rPr>
          <w:rFonts w:cs="Arial"/>
          <w:b/>
          <w:sz w:val="28"/>
          <w:szCs w:val="28"/>
        </w:rPr>
      </w:pPr>
      <w:r w:rsidRPr="002B1431">
        <w:rPr>
          <w:rFonts w:cs="Arial"/>
          <w:b/>
          <w:sz w:val="28"/>
          <w:szCs w:val="28"/>
        </w:rPr>
        <w:t>ROBIN HOOD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Biest-Ballade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von Moved by the Motion</w:t>
      </w:r>
    </w:p>
    <w:p w:rsidR="002B1431" w:rsidRPr="002B1431" w:rsidRDefault="002B1431" w:rsidP="002B1431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Regie: Wu Tsang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Text: Sophia Al Maria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Auch empfohlen ab 10 Jahren</w:t>
      </w:r>
    </w:p>
    <w:p w:rsidR="002B1431" w:rsidRPr="002B1431" w:rsidRDefault="002B1431" w:rsidP="002B1431">
      <w:pPr>
        <w:rPr>
          <w:rFonts w:cs="Arial"/>
          <w:b/>
          <w:sz w:val="20"/>
        </w:rPr>
      </w:pPr>
    </w:p>
    <w:p w:rsidR="00C36CC6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Premiere: 9. April 2025</w:t>
      </w:r>
      <w:r>
        <w:rPr>
          <w:rFonts w:cs="Arial"/>
          <w:b/>
          <w:sz w:val="20"/>
        </w:rPr>
        <w:t xml:space="preserve"> | Pfauen</w:t>
      </w:r>
    </w:p>
    <w:p w:rsidR="002B1431" w:rsidRDefault="002B1431" w:rsidP="00C36CC6">
      <w:pPr>
        <w:rPr>
          <w:rFonts w:cs="Arial"/>
          <w:b/>
          <w:color w:val="000000" w:themeColor="text1"/>
          <w:sz w:val="20"/>
        </w:rPr>
      </w:pPr>
    </w:p>
    <w:p w:rsidR="00DE6980" w:rsidRPr="00DE6980" w:rsidRDefault="002B1431" w:rsidP="00DE6980">
      <w:pPr>
        <w:rPr>
          <w:rFonts w:cs="Arial"/>
          <w:b/>
          <w:bCs/>
          <w:color w:val="000000" w:themeColor="text1"/>
          <w:sz w:val="20"/>
        </w:rPr>
      </w:pPr>
      <w:r w:rsidRPr="00DE6980">
        <w:rPr>
          <w:rFonts w:cs="Arial"/>
          <w:b/>
          <w:bCs/>
          <w:color w:val="000000" w:themeColor="text1"/>
          <w:sz w:val="20"/>
        </w:rPr>
        <w:t xml:space="preserve">Mit: </w:t>
      </w:r>
      <w:r w:rsidR="00DE6980" w:rsidRPr="00DE6980">
        <w:rPr>
          <w:rFonts w:cs="Arial"/>
          <w:b/>
          <w:bCs/>
          <w:color w:val="000000" w:themeColor="text1"/>
          <w:sz w:val="20"/>
        </w:rPr>
        <w:t>Yèinou Avognon</w:t>
      </w:r>
      <w:r w:rsidR="00DE6980" w:rsidRPr="00DE6980">
        <w:rPr>
          <w:rFonts w:cs="Arial"/>
          <w:b/>
          <w:bCs/>
          <w:color w:val="000000" w:themeColor="text1"/>
          <w:sz w:val="20"/>
        </w:rPr>
        <w:t xml:space="preserve">, İlknur Bahadir, </w:t>
      </w:r>
      <w:r w:rsidRPr="00DE6980">
        <w:rPr>
          <w:rFonts w:cs="Arial"/>
          <w:b/>
          <w:bCs/>
          <w:color w:val="000000" w:themeColor="text1"/>
          <w:sz w:val="20"/>
        </w:rPr>
        <w:t>Tosh Basco, Josh Johnson</w:t>
      </w:r>
      <w:r w:rsidR="00DE6980" w:rsidRPr="00DE6980">
        <w:rPr>
          <w:rFonts w:cs="Arial"/>
          <w:b/>
          <w:bCs/>
          <w:color w:val="000000" w:themeColor="text1"/>
          <w:sz w:val="20"/>
        </w:rPr>
        <w:t xml:space="preserve">, </w:t>
      </w:r>
      <w:r w:rsidR="00DE6980" w:rsidRPr="00DE6980">
        <w:rPr>
          <w:rFonts w:cs="Arial"/>
          <w:b/>
          <w:bCs/>
          <w:color w:val="000000" w:themeColor="text1"/>
          <w:sz w:val="20"/>
        </w:rPr>
        <w:t>June Ellys Mach</w:t>
      </w:r>
      <w:r w:rsidR="00DE6980" w:rsidRPr="00DE6980">
        <w:rPr>
          <w:rFonts w:cs="Arial"/>
          <w:b/>
          <w:bCs/>
          <w:color w:val="000000" w:themeColor="text1"/>
          <w:sz w:val="20"/>
        </w:rPr>
        <w:t xml:space="preserve">, </w:t>
      </w:r>
      <w:r w:rsidR="00DE6980">
        <w:rPr>
          <w:rFonts w:cs="Arial"/>
          <w:b/>
          <w:bCs/>
          <w:color w:val="000000" w:themeColor="text1"/>
          <w:sz w:val="20"/>
        </w:rPr>
        <w:t>Nancy Mensah-Offei,</w:t>
      </w:r>
      <w:r w:rsidR="00DE6980" w:rsidRPr="00DE6980">
        <w:rPr>
          <w:rFonts w:cs="Arial"/>
          <w:b/>
          <w:bCs/>
          <w:color w:val="000000" w:themeColor="text1"/>
          <w:sz w:val="20"/>
        </w:rPr>
        <w:t xml:space="preserve"> </w:t>
      </w:r>
      <w:r w:rsidR="00DE6980" w:rsidRPr="002B1431">
        <w:rPr>
          <w:rFonts w:cs="Arial"/>
          <w:b/>
          <w:bCs/>
          <w:color w:val="000000" w:themeColor="text1"/>
          <w:sz w:val="20"/>
        </w:rPr>
        <w:t>Price</w:t>
      </w:r>
      <w:r w:rsidR="00DE6980">
        <w:rPr>
          <w:rFonts w:cs="Arial"/>
          <w:b/>
          <w:bCs/>
          <w:color w:val="000000" w:themeColor="text1"/>
          <w:sz w:val="20"/>
        </w:rPr>
        <w:t xml:space="preserve">, Sebastian Rudolph, </w:t>
      </w:r>
      <w:r w:rsidR="00DE6980" w:rsidRPr="00DE6980">
        <w:rPr>
          <w:rFonts w:cs="Arial"/>
          <w:b/>
          <w:bCs/>
          <w:color w:val="000000" w:themeColor="text1"/>
          <w:sz w:val="20"/>
        </w:rPr>
        <w:t xml:space="preserve">Lukas Vögler </w:t>
      </w:r>
    </w:p>
    <w:p w:rsidR="002B1431" w:rsidRPr="00DE6980" w:rsidRDefault="00DE6980" w:rsidP="002B1431">
      <w:pPr>
        <w:rPr>
          <w:rFonts w:cs="Arial"/>
          <w:b/>
          <w:bCs/>
          <w:color w:val="000000" w:themeColor="text1"/>
          <w:sz w:val="20"/>
        </w:rPr>
      </w:pPr>
      <w:r>
        <w:rPr>
          <w:rFonts w:cs="Arial"/>
          <w:b/>
          <w:bCs/>
          <w:color w:val="000000" w:themeColor="text1"/>
          <w:sz w:val="20"/>
        </w:rPr>
        <w:t xml:space="preserve">Eichhörnchen-Chor: </w:t>
      </w:r>
      <w:r w:rsidRPr="002B1431">
        <w:rPr>
          <w:rFonts w:cs="Arial"/>
          <w:b/>
          <w:bCs/>
          <w:color w:val="000000" w:themeColor="text1"/>
          <w:sz w:val="20"/>
        </w:rPr>
        <w:t xml:space="preserve">Jasper Engelhardt, </w:t>
      </w:r>
      <w:r>
        <w:rPr>
          <w:rFonts w:cs="Arial"/>
          <w:b/>
          <w:bCs/>
          <w:color w:val="000000" w:themeColor="text1"/>
          <w:sz w:val="20"/>
        </w:rPr>
        <w:t xml:space="preserve">Norah Knapp, </w:t>
      </w:r>
      <w:r w:rsidRPr="00DE6980">
        <w:rPr>
          <w:rFonts w:cs="Arial"/>
          <w:b/>
          <w:bCs/>
          <w:color w:val="000000" w:themeColor="text1"/>
          <w:sz w:val="20"/>
        </w:rPr>
        <w:t>Chloé Wanner</w:t>
      </w:r>
    </w:p>
    <w:p w:rsidR="002B1431" w:rsidRPr="00DE6980" w:rsidRDefault="00DE6980" w:rsidP="002B1431">
      <w:pPr>
        <w:rPr>
          <w:rFonts w:cs="Arial"/>
          <w:b/>
          <w:bCs/>
          <w:color w:val="000000" w:themeColor="text1"/>
          <w:sz w:val="20"/>
        </w:rPr>
      </w:pPr>
      <w:r w:rsidRPr="00DE6980">
        <w:rPr>
          <w:rFonts w:cs="Arial"/>
          <w:b/>
          <w:bCs/>
          <w:color w:val="000000" w:themeColor="text1"/>
          <w:sz w:val="20"/>
        </w:rPr>
        <w:t>Live Musik: Asma Maroof</w:t>
      </w:r>
    </w:p>
    <w:p w:rsidR="00C36CC6" w:rsidRPr="00DE6980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DE6980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2B1431">
        <w:rPr>
          <w:rFonts w:cs="Arial"/>
          <w:color w:val="000000" w:themeColor="text1"/>
          <w:sz w:val="20"/>
        </w:rPr>
        <w:t>Inès Manai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EE1BF3" w:rsidRPr="00363C4C" w:rsidRDefault="00EE1BF3" w:rsidP="00EE1BF3">
      <w:pPr>
        <w:rPr>
          <w:rFonts w:cs="Arial"/>
          <w:sz w:val="20"/>
        </w:rPr>
      </w:pPr>
      <w:r w:rsidRPr="00363C4C">
        <w:rPr>
          <w:rFonts w:cs="Arial"/>
          <w:sz w:val="20"/>
        </w:rPr>
        <w:t>6432 – Mitte: June Ellys Mach, Sebastian Rudolph; links: Eichhörnchen-Chor; rechts: Lukas Vögler, Nancy Mensah-Offei, Eichhörnchen-Chor</w:t>
      </w:r>
    </w:p>
    <w:p w:rsidR="00EE1BF3" w:rsidRPr="00363C4C" w:rsidRDefault="00EE1BF3" w:rsidP="00EE1BF3">
      <w:pPr>
        <w:rPr>
          <w:rFonts w:cs="Arial"/>
          <w:sz w:val="20"/>
        </w:rPr>
      </w:pPr>
      <w:r w:rsidRPr="00363C4C">
        <w:rPr>
          <w:rFonts w:cs="Arial"/>
          <w:sz w:val="20"/>
        </w:rPr>
        <w:t xml:space="preserve">6491 – </w:t>
      </w:r>
      <w:r w:rsidRPr="00363C4C">
        <w:rPr>
          <w:rFonts w:cs="Arial"/>
          <w:bCs/>
          <w:color w:val="000000" w:themeColor="text1"/>
          <w:sz w:val="20"/>
        </w:rPr>
        <w:t>June Ellys Mach</w:t>
      </w:r>
    </w:p>
    <w:p w:rsidR="00EE1BF3" w:rsidRPr="00EE1BF3" w:rsidRDefault="00EE1BF3" w:rsidP="00EE1BF3">
      <w:pPr>
        <w:rPr>
          <w:rFonts w:cs="Arial"/>
          <w:sz w:val="20"/>
        </w:rPr>
      </w:pPr>
      <w:r w:rsidRPr="00EE1BF3">
        <w:rPr>
          <w:rFonts w:cs="Arial"/>
          <w:sz w:val="20"/>
        </w:rPr>
        <w:t>6551 – Tosh Basco</w:t>
      </w:r>
    </w:p>
    <w:p w:rsidR="00EE1BF3" w:rsidRPr="00EE1BF3" w:rsidRDefault="00EE1BF3" w:rsidP="00EE1BF3">
      <w:pPr>
        <w:rPr>
          <w:rFonts w:cs="Arial"/>
          <w:sz w:val="20"/>
        </w:rPr>
      </w:pPr>
      <w:r w:rsidRPr="00EE1BF3">
        <w:rPr>
          <w:rFonts w:cs="Arial"/>
          <w:sz w:val="20"/>
        </w:rPr>
        <w:t xml:space="preserve">6629 - Tosh Basco, </w:t>
      </w:r>
      <w:r w:rsidRPr="00EE1BF3">
        <w:rPr>
          <w:rFonts w:cs="Arial"/>
          <w:bCs/>
          <w:color w:val="000000" w:themeColor="text1"/>
          <w:sz w:val="20"/>
        </w:rPr>
        <w:t>Yèinou Avognon, İlknur Bahadir, Nancy Mensah-Offei, Josh Johnson</w:t>
      </w:r>
    </w:p>
    <w:p w:rsidR="00EE1BF3" w:rsidRDefault="00EE1BF3" w:rsidP="00EE1BF3">
      <w:pPr>
        <w:rPr>
          <w:rFonts w:cs="Arial"/>
          <w:sz w:val="20"/>
        </w:rPr>
      </w:pPr>
      <w:r w:rsidRPr="00363C4C">
        <w:rPr>
          <w:rFonts w:cs="Arial"/>
          <w:sz w:val="20"/>
        </w:rPr>
        <w:t>6743 – Price, Eichhörnchen-Chor, Lukas Vögler</w:t>
      </w:r>
    </w:p>
    <w:p w:rsidR="00EE1BF3" w:rsidRPr="00EE1BF3" w:rsidRDefault="00EE1BF3" w:rsidP="00EE1BF3">
      <w:pPr>
        <w:rPr>
          <w:rFonts w:cs="Arial"/>
          <w:sz w:val="20"/>
          <w:lang w:val="en-US"/>
        </w:rPr>
      </w:pPr>
      <w:r w:rsidRPr="00EE1BF3">
        <w:rPr>
          <w:rFonts w:cs="Arial"/>
          <w:sz w:val="20"/>
          <w:lang w:val="en-US"/>
        </w:rPr>
        <w:t xml:space="preserve">6757 – </w:t>
      </w:r>
      <w:r w:rsidRPr="00363C4C">
        <w:rPr>
          <w:rFonts w:cs="Arial"/>
          <w:bCs/>
          <w:color w:val="000000" w:themeColor="text1"/>
          <w:sz w:val="20"/>
          <w:lang w:val="en-US"/>
        </w:rPr>
        <w:t>Yèinou Avognon</w:t>
      </w:r>
      <w:r>
        <w:rPr>
          <w:rFonts w:cs="Arial"/>
          <w:bCs/>
          <w:color w:val="000000" w:themeColor="text1"/>
          <w:sz w:val="20"/>
          <w:lang w:val="en-US"/>
        </w:rPr>
        <w:t xml:space="preserve">, Tosh Basco, </w:t>
      </w:r>
      <w:r w:rsidRPr="00EE1BF3">
        <w:rPr>
          <w:rFonts w:cs="Arial"/>
          <w:bCs/>
          <w:color w:val="000000" w:themeColor="text1"/>
          <w:sz w:val="20"/>
          <w:lang w:val="en-US"/>
        </w:rPr>
        <w:t>June Ellys Mach</w:t>
      </w:r>
    </w:p>
    <w:p w:rsidR="00EE1BF3" w:rsidRPr="00EE1BF3" w:rsidRDefault="00EE1BF3" w:rsidP="00EE1BF3">
      <w:pPr>
        <w:rPr>
          <w:rFonts w:cs="Arial"/>
          <w:sz w:val="20"/>
          <w:lang w:val="en-US"/>
        </w:rPr>
      </w:pPr>
      <w:r w:rsidRPr="00EE1BF3">
        <w:rPr>
          <w:rFonts w:cs="Arial"/>
          <w:sz w:val="20"/>
          <w:lang w:val="en-US"/>
        </w:rPr>
        <w:t xml:space="preserve">7312 – </w:t>
      </w:r>
      <w:r w:rsidRPr="00EE1BF3">
        <w:rPr>
          <w:rFonts w:cs="Arial"/>
          <w:bCs/>
          <w:color w:val="000000" w:themeColor="text1"/>
          <w:sz w:val="20"/>
          <w:lang w:val="en-US"/>
        </w:rPr>
        <w:t>Nancy Mensah-Offei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 xml:space="preserve">7390 – </w:t>
      </w:r>
      <w:r w:rsidRPr="00363C4C">
        <w:rPr>
          <w:rFonts w:cs="Arial"/>
          <w:bCs/>
          <w:color w:val="000000" w:themeColor="text1"/>
          <w:sz w:val="20"/>
          <w:lang w:val="en-US"/>
        </w:rPr>
        <w:t>Yèinou Avognon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 xml:space="preserve">7434 – </w:t>
      </w:r>
      <w:r w:rsidRPr="00363C4C">
        <w:rPr>
          <w:rFonts w:cs="Arial"/>
          <w:bCs/>
          <w:color w:val="000000" w:themeColor="text1"/>
          <w:sz w:val="20"/>
          <w:lang w:val="en-US"/>
        </w:rPr>
        <w:t>Josh Johnson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>7483 – Sebastian Rudolph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 xml:space="preserve">7536 – Josh Johnson, </w:t>
      </w:r>
      <w:r w:rsidRPr="00363C4C">
        <w:rPr>
          <w:rFonts w:cs="Arial"/>
          <w:bCs/>
          <w:color w:val="000000" w:themeColor="text1"/>
          <w:sz w:val="20"/>
          <w:lang w:val="en-US"/>
        </w:rPr>
        <w:t>Yèinou Avognon</w:t>
      </w:r>
      <w:r w:rsidRPr="00363C4C">
        <w:rPr>
          <w:rFonts w:cs="Arial"/>
          <w:sz w:val="20"/>
          <w:lang w:val="en-US"/>
        </w:rPr>
        <w:t xml:space="preserve">, </w:t>
      </w:r>
      <w:r w:rsidRPr="00363C4C">
        <w:rPr>
          <w:rFonts w:cs="Arial"/>
          <w:bCs/>
          <w:color w:val="000000" w:themeColor="text1"/>
          <w:sz w:val="20"/>
          <w:lang w:val="en-US"/>
        </w:rPr>
        <w:t>Nancy Mensah-Offei, Tosh Basco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 xml:space="preserve">7567 – </w:t>
      </w:r>
      <w:r w:rsidRPr="00363C4C">
        <w:rPr>
          <w:rFonts w:cs="Arial"/>
          <w:bCs/>
          <w:color w:val="000000" w:themeColor="text1"/>
          <w:sz w:val="20"/>
          <w:lang w:val="en-US"/>
        </w:rPr>
        <w:t>Yèinou Avognon</w:t>
      </w:r>
      <w:r w:rsidRPr="00363C4C">
        <w:rPr>
          <w:rFonts w:cs="Arial"/>
          <w:sz w:val="20"/>
          <w:lang w:val="en-US"/>
        </w:rPr>
        <w:t>, Tosh Basco</w:t>
      </w:r>
    </w:p>
    <w:p w:rsidR="00EE1BF3" w:rsidRPr="00363C4C" w:rsidRDefault="00EE1BF3" w:rsidP="00EE1BF3">
      <w:pPr>
        <w:rPr>
          <w:rFonts w:cs="Arial"/>
          <w:sz w:val="20"/>
          <w:lang w:val="en-US"/>
        </w:rPr>
      </w:pPr>
      <w:r w:rsidRPr="00363C4C">
        <w:rPr>
          <w:rFonts w:cs="Arial"/>
          <w:sz w:val="20"/>
          <w:lang w:val="en-US"/>
        </w:rPr>
        <w:t xml:space="preserve">7736 – Sebastian Rudolph, </w:t>
      </w:r>
      <w:r w:rsidRPr="00363C4C">
        <w:rPr>
          <w:rFonts w:cs="Arial"/>
          <w:bCs/>
          <w:color w:val="000000" w:themeColor="text1"/>
          <w:sz w:val="20"/>
          <w:lang w:val="en-US"/>
        </w:rPr>
        <w:t>June Ellys Mach</w:t>
      </w:r>
    </w:p>
    <w:p w:rsidR="00EE1BF3" w:rsidRPr="00363C4C" w:rsidRDefault="00EE1BF3" w:rsidP="00EE1BF3">
      <w:pPr>
        <w:rPr>
          <w:rFonts w:cs="Arial"/>
          <w:sz w:val="20"/>
        </w:rPr>
      </w:pPr>
      <w:r w:rsidRPr="00363C4C">
        <w:rPr>
          <w:rFonts w:cs="Arial"/>
          <w:sz w:val="20"/>
        </w:rPr>
        <w:t>7894 – Ensemble ROBIN HOOD</w:t>
      </w:r>
    </w:p>
    <w:p w:rsidR="002B1431" w:rsidRPr="00EE1BF3" w:rsidRDefault="002B1431" w:rsidP="00EE1BF3">
      <w:pPr>
        <w:pStyle w:val="Listenabsatz"/>
        <w:ind w:left="1440"/>
        <w:rPr>
          <w:rFonts w:cs="Arial"/>
          <w:b/>
          <w:color w:val="000000" w:themeColor="text1"/>
          <w:sz w:val="20"/>
        </w:rPr>
      </w:pPr>
    </w:p>
    <w:p w:rsidR="00026C98" w:rsidRPr="00100942" w:rsidRDefault="00C36CC6" w:rsidP="00100942">
      <w:pPr>
        <w:pStyle w:val="Listenabsatz"/>
        <w:ind w:left="1440"/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ab/>
      </w:r>
      <w:r w:rsidRPr="00E57153">
        <w:rPr>
          <w:rFonts w:cs="Arial"/>
          <w:color w:val="000000" w:themeColor="text1"/>
          <w:sz w:val="20"/>
        </w:rPr>
        <w:tab/>
      </w:r>
      <w:r w:rsidRPr="00E57153">
        <w:rPr>
          <w:rFonts w:cs="Arial"/>
          <w:color w:val="000000" w:themeColor="text1"/>
          <w:sz w:val="20"/>
        </w:rPr>
        <w:tab/>
      </w:r>
      <w:bookmarkStart w:id="0" w:name="_GoBack"/>
      <w:bookmarkEnd w:id="0"/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Artistic Direction: Moved by the Motion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Text: Sophia Al-Maria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 xml:space="preserve">Inszenierung: </w:t>
      </w:r>
      <w:hyperlink r:id="rId7" w:history="1">
        <w:r w:rsidRPr="002B1431">
          <w:rPr>
            <w:rStyle w:val="Hyperlink"/>
            <w:rFonts w:cs="Arial"/>
            <w:b/>
            <w:sz w:val="20"/>
            <w:lang w:val="en-US"/>
          </w:rPr>
          <w:t>Wu Tsang</w:t>
        </w:r>
      </w:hyperlink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Movement Direction: Tosh Basco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Music Direction: Asma Maroof</w:t>
      </w:r>
    </w:p>
    <w:p w:rsidR="002B1431" w:rsidRPr="002B1431" w:rsidRDefault="002B1431" w:rsidP="002B1431">
      <w:pPr>
        <w:rPr>
          <w:rFonts w:cs="Arial"/>
          <w:b/>
          <w:sz w:val="20"/>
          <w:lang w:val="en-US"/>
        </w:rPr>
      </w:pPr>
      <w:r w:rsidRPr="002B1431">
        <w:rPr>
          <w:rFonts w:cs="Arial"/>
          <w:b/>
          <w:sz w:val="20"/>
          <w:lang w:val="en-US"/>
        </w:rPr>
        <w:t>Choreografie: Josh Johnson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Bühnenbild: Nina Mader, Carlos Soto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Kostümbild: Carlos Soto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Licht: Frank Bittermann</w:t>
      </w:r>
    </w:p>
    <w:p w:rsidR="002B1431" w:rsidRPr="002B1431" w:rsidRDefault="002B1431" w:rsidP="002B1431">
      <w:pPr>
        <w:rPr>
          <w:rFonts w:cs="Arial"/>
          <w:b/>
          <w:sz w:val="20"/>
        </w:rPr>
      </w:pPr>
      <w:r w:rsidRPr="002B1431">
        <w:rPr>
          <w:rFonts w:cs="Arial"/>
          <w:b/>
          <w:sz w:val="20"/>
        </w:rPr>
        <w:t>Dramaturgie: Joshua Wicke</w:t>
      </w:r>
    </w:p>
    <w:p w:rsidR="002B1431" w:rsidRPr="002B1431" w:rsidRDefault="002B1431" w:rsidP="002B1431">
      <w:pPr>
        <w:rPr>
          <w:rFonts w:cs="Arial"/>
          <w:sz w:val="20"/>
        </w:rPr>
      </w:pP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Künstlerische Vermittlung T&amp;S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Franziska Bill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Regieassistenz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Mahlia Theismann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Bühnenbildassistenz</w:t>
      </w:r>
      <w:r>
        <w:rPr>
          <w:rFonts w:cs="Arial"/>
          <w:sz w:val="20"/>
        </w:rPr>
        <w:t xml:space="preserve">: </w:t>
      </w:r>
      <w:hyperlink r:id="rId8" w:history="1">
        <w:r w:rsidRPr="002B1431">
          <w:rPr>
            <w:rStyle w:val="Hyperlink"/>
            <w:rFonts w:cs="Arial"/>
            <w:sz w:val="20"/>
          </w:rPr>
          <w:t>Naemi Jael Marty</w:t>
        </w:r>
      </w:hyperlink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lastRenderedPageBreak/>
        <w:t>Kostümbildassistenz</w:t>
      </w:r>
      <w:r>
        <w:rPr>
          <w:rFonts w:cs="Arial"/>
          <w:sz w:val="20"/>
        </w:rPr>
        <w:t xml:space="preserve">: </w:t>
      </w:r>
      <w:hyperlink r:id="rId9" w:history="1">
        <w:r w:rsidRPr="002B1431">
          <w:rPr>
            <w:rStyle w:val="Hyperlink"/>
            <w:rFonts w:cs="Arial"/>
            <w:sz w:val="20"/>
          </w:rPr>
          <w:t>Renée Kraemer</w:t>
        </w:r>
      </w:hyperlink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Regiehospitanz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Leonard Wohlgemuth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Regie- und Dramaturgiehospitanz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Rebecca Ehl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Bühnenbildhospitanz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Hannah Kortschak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Kostümbildhospitanz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Luna Schäfer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Inspizienz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Dayen Tuskan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Soufflage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János Stefan Buchwardt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Übersetzung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Eliana Kirkaldy</w:t>
      </w:r>
      <w:r>
        <w:rPr>
          <w:rFonts w:cs="Arial"/>
          <w:sz w:val="20"/>
        </w:rPr>
        <w:t xml:space="preserve">, </w:t>
      </w:r>
      <w:r w:rsidRPr="002B1431">
        <w:rPr>
          <w:rFonts w:cs="Arial"/>
          <w:sz w:val="20"/>
        </w:rPr>
        <w:t>Tabea Xenia Magyar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br/>
      </w:r>
      <w:r w:rsidRPr="002B1431">
        <w:rPr>
          <w:rFonts w:cs="Arial"/>
          <w:sz w:val="20"/>
        </w:rPr>
        <w:t>Übertitel Koordination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Sinikka Weber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Übertitel Einrichtung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Eva Salom (Panthea)</w:t>
      </w: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Übertitel Textadaption</w:t>
      </w:r>
      <w:r>
        <w:rPr>
          <w:rFonts w:cs="Arial"/>
          <w:sz w:val="20"/>
        </w:rPr>
        <w:t xml:space="preserve">: </w:t>
      </w:r>
      <w:r w:rsidRPr="002B1431">
        <w:rPr>
          <w:rFonts w:cs="Arial"/>
          <w:sz w:val="20"/>
        </w:rPr>
        <w:t>Sinikka Weber</w:t>
      </w:r>
    </w:p>
    <w:p w:rsidR="002B1431" w:rsidRPr="002B1431" w:rsidRDefault="002B1431" w:rsidP="002B1431">
      <w:pPr>
        <w:rPr>
          <w:rFonts w:cs="Arial"/>
          <w:sz w:val="20"/>
        </w:rPr>
      </w:pPr>
    </w:p>
    <w:p w:rsidR="002B1431" w:rsidRPr="002B1431" w:rsidRDefault="002B1431" w:rsidP="002B1431">
      <w:pPr>
        <w:rPr>
          <w:rFonts w:cs="Arial"/>
          <w:sz w:val="20"/>
        </w:rPr>
      </w:pPr>
      <w:r w:rsidRPr="002B1431">
        <w:rPr>
          <w:rFonts w:cs="Arial"/>
          <w:sz w:val="20"/>
        </w:rPr>
        <w:t>Das Junge Programm wird unterstützt von der Thomas und Doris A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0"/>
      <w:headerReference w:type="first" r:id="rId11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100942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2B1431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F665C"/>
    <w:rsid w:val="006074CC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262C1"/>
    <w:rsid w:val="00D26F89"/>
    <w:rsid w:val="00D72024"/>
    <w:rsid w:val="00DE6980"/>
    <w:rsid w:val="00E161C5"/>
    <w:rsid w:val="00E57153"/>
    <w:rsid w:val="00E6715D"/>
    <w:rsid w:val="00E84710"/>
    <w:rsid w:val="00E97CA8"/>
    <w:rsid w:val="00EE1BF3"/>
    <w:rsid w:val="00F34CF6"/>
    <w:rsid w:val="00F743E1"/>
    <w:rsid w:val="00F85EC3"/>
    <w:rsid w:val="00FD63E6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6D83B749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21466117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0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12675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5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51224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520496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11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83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3643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1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75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53268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18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78242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46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53196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45965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60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98994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00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9964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8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830885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801384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1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11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780129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1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159755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6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55463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8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5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0353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6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1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01172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8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56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074335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99695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9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5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341470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6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9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06197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2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21845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8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8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527118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82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3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115903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8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83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29650/naemi-jael-marty?origin=307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89/wu-tsang?origin=307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27401/rene-kraemer?origin=3071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304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4</cp:revision>
  <cp:lastPrinted>2024-06-24T13:56:00Z</cp:lastPrinted>
  <dcterms:created xsi:type="dcterms:W3CDTF">2025-04-09T09:19:00Z</dcterms:created>
  <dcterms:modified xsi:type="dcterms:W3CDTF">2025-04-09T10:10:00Z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