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CC6" w:rsidRPr="00E57153" w:rsidRDefault="00B419CF" w:rsidP="00C36CC6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>HEARTSHIP</w:t>
      </w:r>
    </w:p>
    <w:p w:rsidR="00B419CF" w:rsidRDefault="00B419CF" w:rsidP="00C36CC6">
      <w:pPr>
        <w:shd w:val="clear" w:color="auto" w:fill="FFFFFF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von Caren </w:t>
      </w:r>
      <w:proofErr w:type="spellStart"/>
      <w:r>
        <w:rPr>
          <w:rFonts w:cs="Arial"/>
          <w:b/>
          <w:bCs/>
          <w:sz w:val="20"/>
        </w:rPr>
        <w:t>Jess</w:t>
      </w:r>
      <w:proofErr w:type="spellEnd"/>
      <w:r w:rsidRPr="00B419CF">
        <w:rPr>
          <w:rFonts w:cs="Arial"/>
          <w:b/>
          <w:bCs/>
          <w:sz w:val="20"/>
        </w:rPr>
        <w:br/>
        <w:t>Auftragswerk für das Schauspielhaus Zürich</w:t>
      </w:r>
      <w:r w:rsidRPr="00B419CF">
        <w:rPr>
          <w:rFonts w:cs="Arial"/>
          <w:b/>
          <w:bCs/>
          <w:sz w:val="20"/>
        </w:rPr>
        <w:br/>
        <w:t>Regie: EBRU TARTICI BORCHERS</w:t>
      </w:r>
      <w:r>
        <w:rPr>
          <w:rFonts w:cs="Arial"/>
          <w:b/>
          <w:bCs/>
          <w:sz w:val="20"/>
        </w:rPr>
        <w:t xml:space="preserve"> </w:t>
      </w:r>
    </w:p>
    <w:p w:rsidR="00E30E0C" w:rsidRDefault="00E30E0C" w:rsidP="00C36CC6">
      <w:pPr>
        <w:shd w:val="clear" w:color="auto" w:fill="FFFFFF"/>
        <w:rPr>
          <w:rFonts w:cs="Arial"/>
          <w:b/>
          <w:sz w:val="20"/>
        </w:rPr>
      </w:pPr>
    </w:p>
    <w:p w:rsidR="00C36CC6" w:rsidRPr="00E57153" w:rsidRDefault="00C36CC6" w:rsidP="00C36CC6">
      <w:pPr>
        <w:shd w:val="clear" w:color="auto" w:fill="FFFFFF"/>
        <w:rPr>
          <w:rFonts w:cs="Arial"/>
          <w:b/>
          <w:sz w:val="20"/>
        </w:rPr>
      </w:pPr>
      <w:r w:rsidRPr="00E57153">
        <w:rPr>
          <w:rFonts w:cs="Arial"/>
          <w:b/>
          <w:sz w:val="20"/>
        </w:rPr>
        <w:t xml:space="preserve">Premiere am </w:t>
      </w:r>
      <w:r w:rsidR="00B419CF">
        <w:rPr>
          <w:rFonts w:cs="Arial"/>
          <w:b/>
          <w:sz w:val="20"/>
        </w:rPr>
        <w:t>24. Januar 2025</w:t>
      </w:r>
      <w:r w:rsidRPr="00E57153">
        <w:rPr>
          <w:rFonts w:cs="Arial"/>
          <w:b/>
          <w:sz w:val="20"/>
        </w:rPr>
        <w:t xml:space="preserve"> | </w:t>
      </w:r>
      <w:r w:rsidR="00B419CF">
        <w:rPr>
          <w:rFonts w:cs="Arial"/>
          <w:b/>
          <w:sz w:val="20"/>
        </w:rPr>
        <w:t>Schiffbau-Box</w:t>
      </w:r>
    </w:p>
    <w:p w:rsidR="00C36CC6" w:rsidRPr="00E57153" w:rsidRDefault="00C36CC6" w:rsidP="00C36CC6">
      <w:pPr>
        <w:rPr>
          <w:rFonts w:cs="Arial"/>
          <w:b/>
          <w:sz w:val="20"/>
        </w:rPr>
      </w:pPr>
    </w:p>
    <w:p w:rsidR="00C36CC6" w:rsidRPr="00E57153" w:rsidRDefault="00C36CC6" w:rsidP="002F5474">
      <w:pPr>
        <w:rPr>
          <w:rFonts w:cs="Arial"/>
          <w:b/>
          <w:bCs/>
          <w:color w:val="000000" w:themeColor="text1"/>
          <w:sz w:val="20"/>
        </w:rPr>
      </w:pPr>
      <w:r w:rsidRPr="00AA789F">
        <w:rPr>
          <w:rFonts w:cs="Arial"/>
          <w:b/>
          <w:color w:val="000000" w:themeColor="text1"/>
          <w:sz w:val="20"/>
        </w:rPr>
        <w:t xml:space="preserve">Mit: </w:t>
      </w:r>
      <w:r w:rsidR="00E30E0C">
        <w:rPr>
          <w:rFonts w:cs="Arial"/>
          <w:b/>
          <w:color w:val="000000" w:themeColor="text1"/>
          <w:sz w:val="20"/>
        </w:rPr>
        <w:t>Alicia Aumüller, Katrin Wichmann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PRESSEFOTOS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© </w:t>
      </w:r>
      <w:r w:rsidR="00E30E0C">
        <w:rPr>
          <w:rFonts w:cs="Arial"/>
          <w:color w:val="000000" w:themeColor="text1"/>
          <w:sz w:val="20"/>
        </w:rPr>
        <w:t>Sabina Bösch</w:t>
      </w:r>
      <w:r w:rsidRPr="00E57153">
        <w:rPr>
          <w:rFonts w:cs="Arial"/>
          <w:color w:val="000000" w:themeColor="text1"/>
          <w:sz w:val="20"/>
        </w:rPr>
        <w:t xml:space="preserve"> / Schauspielhaus Zürich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b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Bildlegende (von links nach rechts):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6F071F" w:rsidRDefault="00B77D31" w:rsidP="00B77D31">
      <w:pPr>
        <w:pStyle w:val="Listenabsatz"/>
        <w:numPr>
          <w:ilvl w:val="0"/>
          <w:numId w:val="7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Alicia Aumüller</w:t>
      </w:r>
    </w:p>
    <w:p w:rsidR="00B1560A" w:rsidRDefault="006F071F" w:rsidP="00B77D31">
      <w:pPr>
        <w:pStyle w:val="Listenabsatz"/>
        <w:numPr>
          <w:ilvl w:val="0"/>
          <w:numId w:val="7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Alicia Aumüller, Katrin Wichmann</w:t>
      </w:r>
    </w:p>
    <w:p w:rsidR="00B1560A" w:rsidRDefault="00B1560A" w:rsidP="00B1560A">
      <w:pPr>
        <w:pStyle w:val="Listenabsatz"/>
        <w:numPr>
          <w:ilvl w:val="0"/>
          <w:numId w:val="7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Katrin Wichmann, Alicia Aumüller</w:t>
      </w:r>
    </w:p>
    <w:p w:rsidR="00B1560A" w:rsidRDefault="00B1560A" w:rsidP="00B1560A">
      <w:pPr>
        <w:pStyle w:val="Listenabsatz"/>
        <w:numPr>
          <w:ilvl w:val="0"/>
          <w:numId w:val="7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Alicia Aumüller, Katrin Wichmann</w:t>
      </w:r>
    </w:p>
    <w:p w:rsidR="00B1560A" w:rsidRDefault="00B1560A" w:rsidP="00B1560A">
      <w:pPr>
        <w:pStyle w:val="Listenabsatz"/>
        <w:numPr>
          <w:ilvl w:val="0"/>
          <w:numId w:val="7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Alicia Aumüller, Katrin Wichmann</w:t>
      </w:r>
    </w:p>
    <w:p w:rsidR="00B1560A" w:rsidRDefault="00B1560A" w:rsidP="00B1560A">
      <w:pPr>
        <w:pStyle w:val="Listenabsatz"/>
        <w:numPr>
          <w:ilvl w:val="0"/>
          <w:numId w:val="7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Alicia Aumüller, Katrin Wichmann</w:t>
      </w:r>
    </w:p>
    <w:p w:rsidR="00B1560A" w:rsidRDefault="00B1560A" w:rsidP="00B1560A">
      <w:pPr>
        <w:pStyle w:val="Listenabsatz"/>
        <w:numPr>
          <w:ilvl w:val="0"/>
          <w:numId w:val="7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Katrin Wichmann, Alicia Aumüller</w:t>
      </w:r>
    </w:p>
    <w:p w:rsidR="00B1560A" w:rsidRDefault="00B1560A" w:rsidP="00B1560A">
      <w:pPr>
        <w:pStyle w:val="Listenabsatz"/>
        <w:numPr>
          <w:ilvl w:val="0"/>
          <w:numId w:val="7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Alicia Aumüller, Katrin Wichmann</w:t>
      </w:r>
    </w:p>
    <w:p w:rsidR="00C36CC6" w:rsidRPr="00B1560A" w:rsidRDefault="00A33C49" w:rsidP="00B1560A">
      <w:pPr>
        <w:pStyle w:val="Listenabsatz"/>
        <w:numPr>
          <w:ilvl w:val="0"/>
          <w:numId w:val="7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Katrin Wichmann, Alicia Aumüller </w:t>
      </w:r>
      <w:bookmarkStart w:id="0" w:name="_GoBack"/>
      <w:bookmarkEnd w:id="0"/>
      <w:r w:rsidR="00C36CC6" w:rsidRPr="00B1560A">
        <w:rPr>
          <w:rFonts w:cs="Arial"/>
          <w:color w:val="000000" w:themeColor="text1"/>
          <w:sz w:val="20"/>
        </w:rPr>
        <w:tab/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</w:p>
    <w:p w:rsidR="00E30E0C" w:rsidRDefault="00E30E0C" w:rsidP="00E30E0C">
      <w:pPr>
        <w:rPr>
          <w:rFonts w:cs="Arial"/>
          <w:b/>
          <w:bCs/>
          <w:sz w:val="20"/>
        </w:rPr>
      </w:pPr>
      <w:r w:rsidRPr="00E30E0C">
        <w:rPr>
          <w:rFonts w:cs="Arial"/>
          <w:b/>
          <w:bCs/>
          <w:sz w:val="20"/>
        </w:rPr>
        <w:t>Text</w:t>
      </w:r>
      <w:r>
        <w:rPr>
          <w:rFonts w:cs="Arial"/>
          <w:b/>
          <w:bCs/>
          <w:sz w:val="20"/>
        </w:rPr>
        <w:t xml:space="preserve"> </w:t>
      </w:r>
      <w:hyperlink r:id="rId7" w:history="1">
        <w:r w:rsidRPr="00E30E0C">
          <w:rPr>
            <w:rStyle w:val="Hyperlink"/>
            <w:rFonts w:cs="Arial"/>
            <w:b/>
            <w:bCs/>
            <w:sz w:val="20"/>
          </w:rPr>
          <w:t>Caren </w:t>
        </w:r>
        <w:proofErr w:type="spellStart"/>
        <w:r w:rsidRPr="00E30E0C">
          <w:rPr>
            <w:rStyle w:val="Hyperlink"/>
            <w:rFonts w:cs="Arial"/>
            <w:b/>
            <w:bCs/>
            <w:sz w:val="20"/>
          </w:rPr>
          <w:t>Jeß</w:t>
        </w:r>
      </w:hyperlink>
      <w:proofErr w:type="spellEnd"/>
    </w:p>
    <w:p w:rsidR="00E30E0C" w:rsidRPr="00E30E0C" w:rsidRDefault="00E30E0C" w:rsidP="00E30E0C">
      <w:pPr>
        <w:rPr>
          <w:rFonts w:cs="Arial"/>
          <w:b/>
          <w:bCs/>
          <w:sz w:val="20"/>
        </w:rPr>
      </w:pPr>
      <w:r w:rsidRPr="00E30E0C">
        <w:rPr>
          <w:rFonts w:cs="Arial"/>
          <w:b/>
          <w:bCs/>
          <w:sz w:val="20"/>
        </w:rPr>
        <w:t>Regie</w:t>
      </w:r>
      <w:r>
        <w:rPr>
          <w:rFonts w:cs="Arial"/>
          <w:b/>
          <w:bCs/>
          <w:sz w:val="20"/>
        </w:rPr>
        <w:t xml:space="preserve"> </w:t>
      </w:r>
      <w:hyperlink r:id="rId8" w:history="1">
        <w:r w:rsidRPr="00E30E0C">
          <w:rPr>
            <w:rStyle w:val="Hyperlink"/>
            <w:rFonts w:cs="Arial"/>
            <w:b/>
            <w:bCs/>
            <w:sz w:val="20"/>
          </w:rPr>
          <w:t xml:space="preserve">Ebru </w:t>
        </w:r>
        <w:proofErr w:type="spellStart"/>
        <w:r w:rsidRPr="00E30E0C">
          <w:rPr>
            <w:rStyle w:val="Hyperlink"/>
            <w:rFonts w:cs="Arial"/>
            <w:b/>
            <w:bCs/>
            <w:sz w:val="20"/>
          </w:rPr>
          <w:t>Tartıcı</w:t>
        </w:r>
        <w:proofErr w:type="spellEnd"/>
        <w:r w:rsidRPr="00E30E0C">
          <w:rPr>
            <w:rStyle w:val="Hyperlink"/>
            <w:rFonts w:cs="Arial"/>
            <w:b/>
            <w:bCs/>
            <w:sz w:val="20"/>
          </w:rPr>
          <w:t> Borchers</w:t>
        </w:r>
      </w:hyperlink>
    </w:p>
    <w:p w:rsidR="00E30E0C" w:rsidRPr="00E30E0C" w:rsidRDefault="00E30E0C" w:rsidP="00E30E0C">
      <w:pPr>
        <w:rPr>
          <w:rFonts w:cs="Arial"/>
          <w:b/>
          <w:bCs/>
          <w:sz w:val="20"/>
        </w:rPr>
      </w:pPr>
      <w:r w:rsidRPr="00E30E0C">
        <w:rPr>
          <w:rFonts w:cs="Arial"/>
          <w:b/>
          <w:bCs/>
          <w:sz w:val="20"/>
        </w:rPr>
        <w:t>Bühnen- und Kostümbild</w:t>
      </w:r>
      <w:r>
        <w:rPr>
          <w:rFonts w:cs="Arial"/>
          <w:b/>
          <w:bCs/>
          <w:sz w:val="20"/>
        </w:rPr>
        <w:t xml:space="preserve"> </w:t>
      </w:r>
      <w:hyperlink r:id="rId9" w:history="1">
        <w:r w:rsidRPr="00E30E0C">
          <w:rPr>
            <w:rStyle w:val="Hyperlink"/>
            <w:rFonts w:cs="Arial"/>
            <w:b/>
            <w:bCs/>
            <w:sz w:val="20"/>
          </w:rPr>
          <w:t>Sam </w:t>
        </w:r>
        <w:proofErr w:type="spellStart"/>
        <w:r w:rsidRPr="00E30E0C">
          <w:rPr>
            <w:rStyle w:val="Hyperlink"/>
            <w:rFonts w:cs="Arial"/>
            <w:b/>
            <w:bCs/>
            <w:sz w:val="20"/>
          </w:rPr>
          <w:t>Beklik</w:t>
        </w:r>
        <w:proofErr w:type="spellEnd"/>
      </w:hyperlink>
    </w:p>
    <w:p w:rsidR="00E30E0C" w:rsidRPr="00E30E0C" w:rsidRDefault="00E30E0C" w:rsidP="00E30E0C">
      <w:pPr>
        <w:rPr>
          <w:rFonts w:cs="Arial"/>
          <w:b/>
          <w:bCs/>
          <w:sz w:val="20"/>
        </w:rPr>
      </w:pPr>
      <w:r w:rsidRPr="00E30E0C">
        <w:rPr>
          <w:rFonts w:cs="Arial"/>
          <w:b/>
          <w:bCs/>
          <w:sz w:val="20"/>
        </w:rPr>
        <w:t>Komponist</w:t>
      </w:r>
      <w:r>
        <w:rPr>
          <w:rFonts w:cs="Arial"/>
          <w:b/>
          <w:bCs/>
          <w:sz w:val="20"/>
        </w:rPr>
        <w:t xml:space="preserve"> </w:t>
      </w:r>
      <w:hyperlink r:id="rId10" w:history="1">
        <w:proofErr w:type="spellStart"/>
        <w:r w:rsidRPr="00E30E0C">
          <w:rPr>
            <w:rStyle w:val="Hyperlink"/>
            <w:rFonts w:cs="Arial"/>
            <w:b/>
            <w:bCs/>
            <w:sz w:val="20"/>
          </w:rPr>
          <w:t>Dani</w:t>
        </w:r>
        <w:proofErr w:type="spellEnd"/>
        <w:r w:rsidRPr="00E30E0C">
          <w:rPr>
            <w:rStyle w:val="Hyperlink"/>
            <w:rFonts w:cs="Arial"/>
            <w:b/>
            <w:bCs/>
            <w:sz w:val="20"/>
          </w:rPr>
          <w:t> </w:t>
        </w:r>
        <w:proofErr w:type="spellStart"/>
        <w:r w:rsidRPr="00E30E0C">
          <w:rPr>
            <w:rStyle w:val="Hyperlink"/>
            <w:rFonts w:cs="Arial"/>
            <w:b/>
            <w:bCs/>
            <w:sz w:val="20"/>
          </w:rPr>
          <w:t>Catalán</w:t>
        </w:r>
        <w:proofErr w:type="spellEnd"/>
        <w:r w:rsidRPr="00E30E0C">
          <w:rPr>
            <w:rStyle w:val="Hyperlink"/>
            <w:rFonts w:cs="Arial"/>
            <w:b/>
            <w:bCs/>
            <w:sz w:val="20"/>
          </w:rPr>
          <w:t xml:space="preserve"> Dávila</w:t>
        </w:r>
      </w:hyperlink>
    </w:p>
    <w:p w:rsidR="00E30E0C" w:rsidRPr="00E30E0C" w:rsidRDefault="00E30E0C" w:rsidP="00E30E0C">
      <w:pPr>
        <w:rPr>
          <w:rFonts w:cs="Arial"/>
          <w:b/>
          <w:bCs/>
          <w:sz w:val="20"/>
        </w:rPr>
      </w:pPr>
      <w:r w:rsidRPr="00E30E0C">
        <w:rPr>
          <w:rFonts w:cs="Arial"/>
          <w:b/>
          <w:bCs/>
          <w:sz w:val="20"/>
        </w:rPr>
        <w:t>Licht</w:t>
      </w:r>
      <w:r>
        <w:rPr>
          <w:rFonts w:cs="Arial"/>
          <w:b/>
          <w:bCs/>
          <w:sz w:val="20"/>
        </w:rPr>
        <w:t xml:space="preserve"> </w:t>
      </w:r>
      <w:r w:rsidRPr="00E30E0C">
        <w:rPr>
          <w:rFonts w:cs="Arial"/>
          <w:b/>
          <w:bCs/>
          <w:sz w:val="20"/>
        </w:rPr>
        <w:t>Carsten Schmidt</w:t>
      </w:r>
    </w:p>
    <w:p w:rsidR="00E30E0C" w:rsidRPr="00E30E0C" w:rsidRDefault="00E30E0C" w:rsidP="00E30E0C">
      <w:pPr>
        <w:rPr>
          <w:rFonts w:cs="Arial"/>
          <w:b/>
          <w:bCs/>
          <w:sz w:val="20"/>
        </w:rPr>
      </w:pPr>
      <w:r w:rsidRPr="00E30E0C">
        <w:rPr>
          <w:rFonts w:cs="Arial"/>
          <w:b/>
          <w:bCs/>
          <w:sz w:val="20"/>
        </w:rPr>
        <w:t>Dramaturgie</w:t>
      </w:r>
      <w:r>
        <w:rPr>
          <w:rFonts w:cs="Arial"/>
          <w:b/>
          <w:bCs/>
          <w:sz w:val="20"/>
        </w:rPr>
        <w:t xml:space="preserve"> </w:t>
      </w:r>
      <w:hyperlink r:id="rId11" w:history="1">
        <w:r w:rsidRPr="00E30E0C">
          <w:rPr>
            <w:rStyle w:val="Hyperlink"/>
            <w:rFonts w:cs="Arial"/>
            <w:b/>
            <w:bCs/>
            <w:sz w:val="20"/>
          </w:rPr>
          <w:t>Maike Müller</w:t>
        </w:r>
      </w:hyperlink>
    </w:p>
    <w:p w:rsidR="00E30E0C" w:rsidRPr="00E30E0C" w:rsidRDefault="00E30E0C" w:rsidP="00E30E0C">
      <w:pPr>
        <w:rPr>
          <w:rFonts w:cs="Arial"/>
          <w:b/>
          <w:bCs/>
          <w:sz w:val="20"/>
        </w:rPr>
      </w:pPr>
      <w:r w:rsidRPr="00E30E0C">
        <w:rPr>
          <w:rFonts w:cs="Arial"/>
          <w:b/>
          <w:bCs/>
          <w:sz w:val="20"/>
        </w:rPr>
        <w:t>Regieassistenz</w:t>
      </w:r>
      <w:r>
        <w:rPr>
          <w:rFonts w:cs="Arial"/>
          <w:b/>
          <w:bCs/>
          <w:sz w:val="20"/>
        </w:rPr>
        <w:t xml:space="preserve"> </w:t>
      </w:r>
      <w:hyperlink r:id="rId12" w:history="1">
        <w:r w:rsidRPr="00E30E0C">
          <w:rPr>
            <w:rStyle w:val="Hyperlink"/>
            <w:rFonts w:cs="Arial"/>
            <w:b/>
            <w:bCs/>
            <w:sz w:val="20"/>
          </w:rPr>
          <w:t>Loreta </w:t>
        </w:r>
        <w:proofErr w:type="spellStart"/>
        <w:r w:rsidRPr="00E30E0C">
          <w:rPr>
            <w:rStyle w:val="Hyperlink"/>
            <w:rFonts w:cs="Arial"/>
            <w:b/>
            <w:bCs/>
            <w:sz w:val="20"/>
          </w:rPr>
          <w:t>Laha</w:t>
        </w:r>
        <w:proofErr w:type="spellEnd"/>
      </w:hyperlink>
    </w:p>
    <w:p w:rsidR="00E30E0C" w:rsidRPr="00E30E0C" w:rsidRDefault="00E30E0C" w:rsidP="00E30E0C">
      <w:pPr>
        <w:rPr>
          <w:rFonts w:cs="Arial"/>
          <w:b/>
          <w:bCs/>
          <w:sz w:val="20"/>
        </w:rPr>
      </w:pPr>
      <w:r w:rsidRPr="00E30E0C">
        <w:rPr>
          <w:rFonts w:cs="Arial"/>
          <w:b/>
          <w:bCs/>
          <w:sz w:val="20"/>
        </w:rPr>
        <w:t>Bühnenbildassistenz</w:t>
      </w:r>
      <w:r>
        <w:rPr>
          <w:rFonts w:cs="Arial"/>
          <w:b/>
          <w:bCs/>
          <w:sz w:val="20"/>
        </w:rPr>
        <w:t xml:space="preserve"> </w:t>
      </w:r>
      <w:proofErr w:type="spellStart"/>
      <w:r w:rsidRPr="00E30E0C">
        <w:rPr>
          <w:rFonts w:cs="Arial"/>
          <w:b/>
          <w:bCs/>
          <w:sz w:val="20"/>
        </w:rPr>
        <w:t>Lenki</w:t>
      </w:r>
      <w:proofErr w:type="spellEnd"/>
      <w:r w:rsidRPr="00E30E0C">
        <w:rPr>
          <w:rFonts w:cs="Arial"/>
          <w:b/>
          <w:bCs/>
          <w:sz w:val="20"/>
        </w:rPr>
        <w:t> Behm</w:t>
      </w:r>
    </w:p>
    <w:p w:rsidR="00E30E0C" w:rsidRPr="00E30E0C" w:rsidRDefault="00E30E0C" w:rsidP="00E30E0C">
      <w:pPr>
        <w:rPr>
          <w:rFonts w:cs="Arial"/>
          <w:b/>
          <w:bCs/>
          <w:sz w:val="20"/>
        </w:rPr>
      </w:pPr>
      <w:r w:rsidRPr="00E30E0C">
        <w:rPr>
          <w:rFonts w:cs="Arial"/>
          <w:b/>
          <w:bCs/>
          <w:sz w:val="20"/>
        </w:rPr>
        <w:t>Kostümbildassistenz</w:t>
      </w:r>
      <w:r>
        <w:rPr>
          <w:rFonts w:cs="Arial"/>
          <w:b/>
          <w:bCs/>
          <w:sz w:val="20"/>
        </w:rPr>
        <w:t xml:space="preserve"> </w:t>
      </w:r>
      <w:r w:rsidRPr="00E30E0C">
        <w:rPr>
          <w:rFonts w:cs="Arial"/>
          <w:b/>
          <w:bCs/>
          <w:sz w:val="20"/>
        </w:rPr>
        <w:t>Lina Sofie Staudinger</w:t>
      </w:r>
    </w:p>
    <w:p w:rsidR="00E30E0C" w:rsidRPr="00E30E0C" w:rsidRDefault="00E30E0C" w:rsidP="00E30E0C">
      <w:pPr>
        <w:rPr>
          <w:rFonts w:cs="Arial"/>
          <w:b/>
          <w:bCs/>
          <w:sz w:val="20"/>
        </w:rPr>
      </w:pPr>
      <w:proofErr w:type="spellStart"/>
      <w:r w:rsidRPr="00E30E0C">
        <w:rPr>
          <w:rFonts w:cs="Arial"/>
          <w:b/>
          <w:bCs/>
          <w:sz w:val="20"/>
        </w:rPr>
        <w:t>Regiehospitanz</w:t>
      </w:r>
      <w:proofErr w:type="spellEnd"/>
      <w:r>
        <w:rPr>
          <w:rFonts w:cs="Arial"/>
          <w:b/>
          <w:bCs/>
          <w:sz w:val="20"/>
        </w:rPr>
        <w:t xml:space="preserve"> </w:t>
      </w:r>
      <w:r w:rsidRPr="00E30E0C">
        <w:rPr>
          <w:rFonts w:cs="Arial"/>
          <w:b/>
          <w:bCs/>
          <w:sz w:val="20"/>
        </w:rPr>
        <w:t>Vivienne Vogt</w:t>
      </w:r>
    </w:p>
    <w:p w:rsidR="00E30E0C" w:rsidRPr="00E30E0C" w:rsidRDefault="00E30E0C" w:rsidP="00E30E0C">
      <w:pPr>
        <w:rPr>
          <w:rFonts w:cs="Arial"/>
          <w:b/>
          <w:bCs/>
          <w:sz w:val="20"/>
        </w:rPr>
      </w:pPr>
      <w:proofErr w:type="spellStart"/>
      <w:r w:rsidRPr="00E30E0C">
        <w:rPr>
          <w:rFonts w:cs="Arial"/>
          <w:b/>
          <w:bCs/>
          <w:sz w:val="20"/>
        </w:rPr>
        <w:t>Kostümbildhospitanz</w:t>
      </w:r>
      <w:proofErr w:type="spellEnd"/>
      <w:r>
        <w:rPr>
          <w:rFonts w:cs="Arial"/>
          <w:b/>
          <w:bCs/>
          <w:sz w:val="20"/>
        </w:rPr>
        <w:t xml:space="preserve"> </w:t>
      </w:r>
      <w:r w:rsidRPr="00E30E0C">
        <w:rPr>
          <w:rFonts w:cs="Arial"/>
          <w:b/>
          <w:bCs/>
          <w:sz w:val="20"/>
        </w:rPr>
        <w:t>Jana Knecht</w:t>
      </w:r>
    </w:p>
    <w:p w:rsidR="00E30E0C" w:rsidRPr="00E30E0C" w:rsidRDefault="00E30E0C" w:rsidP="00E30E0C">
      <w:pPr>
        <w:rPr>
          <w:rFonts w:cs="Arial"/>
          <w:b/>
          <w:bCs/>
          <w:sz w:val="20"/>
        </w:rPr>
      </w:pPr>
      <w:proofErr w:type="spellStart"/>
      <w:r w:rsidRPr="00E30E0C">
        <w:rPr>
          <w:rFonts w:cs="Arial"/>
          <w:b/>
          <w:bCs/>
          <w:sz w:val="20"/>
        </w:rPr>
        <w:t>Inspizienz</w:t>
      </w:r>
      <w:proofErr w:type="spellEnd"/>
      <w:r>
        <w:rPr>
          <w:rFonts w:cs="Arial"/>
          <w:b/>
          <w:bCs/>
          <w:sz w:val="20"/>
        </w:rPr>
        <w:t xml:space="preserve"> </w:t>
      </w:r>
      <w:r w:rsidRPr="00E30E0C">
        <w:rPr>
          <w:rFonts w:cs="Arial"/>
          <w:b/>
          <w:bCs/>
          <w:sz w:val="20"/>
        </w:rPr>
        <w:t>Eva </w:t>
      </w:r>
      <w:proofErr w:type="spellStart"/>
      <w:r w:rsidRPr="00E30E0C">
        <w:rPr>
          <w:rFonts w:cs="Arial"/>
          <w:b/>
          <w:bCs/>
          <w:sz w:val="20"/>
        </w:rPr>
        <w:t>Willenegger</w:t>
      </w:r>
      <w:proofErr w:type="spellEnd"/>
    </w:p>
    <w:p w:rsidR="00E30E0C" w:rsidRPr="00E30E0C" w:rsidRDefault="00E30E0C" w:rsidP="00E30E0C">
      <w:pPr>
        <w:rPr>
          <w:rFonts w:cs="Arial"/>
          <w:b/>
          <w:bCs/>
          <w:sz w:val="20"/>
        </w:rPr>
      </w:pPr>
      <w:proofErr w:type="spellStart"/>
      <w:r w:rsidRPr="00E30E0C">
        <w:rPr>
          <w:rFonts w:cs="Arial"/>
          <w:b/>
          <w:bCs/>
          <w:sz w:val="20"/>
        </w:rPr>
        <w:t>Soufflage</w:t>
      </w:r>
      <w:proofErr w:type="spellEnd"/>
      <w:r>
        <w:rPr>
          <w:rFonts w:cs="Arial"/>
          <w:b/>
          <w:bCs/>
          <w:sz w:val="20"/>
        </w:rPr>
        <w:t xml:space="preserve"> </w:t>
      </w:r>
      <w:proofErr w:type="spellStart"/>
      <w:r w:rsidRPr="00E30E0C">
        <w:rPr>
          <w:rFonts w:cs="Arial"/>
          <w:b/>
          <w:bCs/>
          <w:sz w:val="20"/>
        </w:rPr>
        <w:t>János</w:t>
      </w:r>
      <w:proofErr w:type="spellEnd"/>
      <w:r w:rsidRPr="00E30E0C">
        <w:rPr>
          <w:rFonts w:cs="Arial"/>
          <w:b/>
          <w:bCs/>
          <w:sz w:val="20"/>
        </w:rPr>
        <w:t xml:space="preserve"> Stefan </w:t>
      </w:r>
      <w:proofErr w:type="spellStart"/>
      <w:r w:rsidRPr="00E30E0C">
        <w:rPr>
          <w:rFonts w:cs="Arial"/>
          <w:b/>
          <w:bCs/>
          <w:sz w:val="20"/>
        </w:rPr>
        <w:t>Buchwardt</w:t>
      </w:r>
      <w:proofErr w:type="spellEnd"/>
    </w:p>
    <w:p w:rsidR="00E30E0C" w:rsidRPr="00E30E0C" w:rsidRDefault="00E30E0C" w:rsidP="00E30E0C">
      <w:pPr>
        <w:rPr>
          <w:rFonts w:cs="Arial"/>
          <w:b/>
          <w:bCs/>
          <w:sz w:val="20"/>
        </w:rPr>
      </w:pPr>
      <w:r w:rsidRPr="00E30E0C">
        <w:rPr>
          <w:rFonts w:cs="Arial"/>
          <w:b/>
          <w:bCs/>
          <w:sz w:val="20"/>
        </w:rPr>
        <w:t>Koordination Übertitel</w:t>
      </w:r>
      <w:r>
        <w:rPr>
          <w:rFonts w:cs="Arial"/>
          <w:b/>
          <w:bCs/>
          <w:sz w:val="20"/>
        </w:rPr>
        <w:t xml:space="preserve"> </w:t>
      </w:r>
      <w:r w:rsidRPr="00E30E0C">
        <w:rPr>
          <w:rFonts w:cs="Arial"/>
          <w:b/>
          <w:bCs/>
          <w:sz w:val="20"/>
        </w:rPr>
        <w:t>Sinikka Weber</w:t>
      </w:r>
    </w:p>
    <w:p w:rsidR="00E161C5" w:rsidRPr="00E57153" w:rsidRDefault="00E161C5" w:rsidP="004F5B1A">
      <w:pPr>
        <w:rPr>
          <w:rFonts w:cs="Arial"/>
          <w:sz w:val="20"/>
        </w:rPr>
      </w:pPr>
    </w:p>
    <w:sectPr w:rsidR="00E161C5" w:rsidRPr="00E57153" w:rsidSect="00D262C1">
      <w:headerReference w:type="default" r:id="rId13"/>
      <w:headerReference w:type="first" r:id="rId14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73" w:rsidRDefault="00BE6973" w:rsidP="00C36F5B">
      <w:r>
        <w:separator/>
      </w:r>
    </w:p>
  </w:endnote>
  <w:endnote w:type="continuationSeparator" w:id="0">
    <w:p w:rsidR="00BE6973" w:rsidRDefault="00BE6973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73" w:rsidRDefault="00BE6973" w:rsidP="00C36F5B">
      <w:r>
        <w:separator/>
      </w:r>
    </w:p>
  </w:footnote>
  <w:footnote w:type="continuationSeparator" w:id="0">
    <w:p w:rsidR="00BE6973" w:rsidRDefault="00BE6973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9BF6497"/>
    <w:multiLevelType w:val="hybridMultilevel"/>
    <w:tmpl w:val="3204381C"/>
    <w:lvl w:ilvl="0" w:tplc="9E7A42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520" w:hanging="360"/>
      </w:pPr>
    </w:lvl>
    <w:lvl w:ilvl="2" w:tplc="0807001B" w:tentative="1">
      <w:start w:val="1"/>
      <w:numFmt w:val="lowerRoman"/>
      <w:lvlText w:val="%3."/>
      <w:lvlJc w:val="right"/>
      <w:pPr>
        <w:ind w:left="3240" w:hanging="180"/>
      </w:pPr>
    </w:lvl>
    <w:lvl w:ilvl="3" w:tplc="0807000F" w:tentative="1">
      <w:start w:val="1"/>
      <w:numFmt w:val="decimal"/>
      <w:lvlText w:val="%4."/>
      <w:lvlJc w:val="left"/>
      <w:pPr>
        <w:ind w:left="3960" w:hanging="360"/>
      </w:pPr>
    </w:lvl>
    <w:lvl w:ilvl="4" w:tplc="08070019" w:tentative="1">
      <w:start w:val="1"/>
      <w:numFmt w:val="lowerLetter"/>
      <w:lvlText w:val="%5."/>
      <w:lvlJc w:val="left"/>
      <w:pPr>
        <w:ind w:left="4680" w:hanging="360"/>
      </w:pPr>
    </w:lvl>
    <w:lvl w:ilvl="5" w:tplc="0807001B" w:tentative="1">
      <w:start w:val="1"/>
      <w:numFmt w:val="lowerRoman"/>
      <w:lvlText w:val="%6."/>
      <w:lvlJc w:val="right"/>
      <w:pPr>
        <w:ind w:left="5400" w:hanging="180"/>
      </w:pPr>
    </w:lvl>
    <w:lvl w:ilvl="6" w:tplc="0807000F" w:tentative="1">
      <w:start w:val="1"/>
      <w:numFmt w:val="decimal"/>
      <w:lvlText w:val="%7."/>
      <w:lvlJc w:val="left"/>
      <w:pPr>
        <w:ind w:left="6120" w:hanging="360"/>
      </w:pPr>
    </w:lvl>
    <w:lvl w:ilvl="7" w:tplc="08070019" w:tentative="1">
      <w:start w:val="1"/>
      <w:numFmt w:val="lowerLetter"/>
      <w:lvlText w:val="%8."/>
      <w:lvlJc w:val="left"/>
      <w:pPr>
        <w:ind w:left="6840" w:hanging="360"/>
      </w:pPr>
    </w:lvl>
    <w:lvl w:ilvl="8" w:tplc="08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4" w15:restartNumberingAfterBreak="0">
    <w:nsid w:val="34AE2C7E"/>
    <w:multiLevelType w:val="multilevel"/>
    <w:tmpl w:val="6B5AC13A"/>
    <w:numStyleLink w:val="AufzhlungListe"/>
  </w:abstractNum>
  <w:abstractNum w:abstractNumId="5" w15:restartNumberingAfterBreak="0">
    <w:nsid w:val="73C239F4"/>
    <w:multiLevelType w:val="hybridMultilevel"/>
    <w:tmpl w:val="0C66195C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>
      <w:start w:val="1"/>
      <w:numFmt w:val="lowerLetter"/>
      <w:lvlText w:val="%2."/>
      <w:lvlJc w:val="left"/>
      <w:pPr>
        <w:ind w:left="2160" w:hanging="360"/>
      </w:pPr>
    </w:lvl>
    <w:lvl w:ilvl="2" w:tplc="0807001B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C6"/>
    <w:rsid w:val="00024C94"/>
    <w:rsid w:val="0005631B"/>
    <w:rsid w:val="000C042B"/>
    <w:rsid w:val="000C74C8"/>
    <w:rsid w:val="0014700E"/>
    <w:rsid w:val="001549D8"/>
    <w:rsid w:val="00156078"/>
    <w:rsid w:val="001B37BA"/>
    <w:rsid w:val="00236EF0"/>
    <w:rsid w:val="00244CD5"/>
    <w:rsid w:val="00266038"/>
    <w:rsid w:val="002F5474"/>
    <w:rsid w:val="00376117"/>
    <w:rsid w:val="00424482"/>
    <w:rsid w:val="0042534E"/>
    <w:rsid w:val="004444CE"/>
    <w:rsid w:val="004944C8"/>
    <w:rsid w:val="004F5B1A"/>
    <w:rsid w:val="004F5F41"/>
    <w:rsid w:val="005237E9"/>
    <w:rsid w:val="00546E9D"/>
    <w:rsid w:val="00596BE5"/>
    <w:rsid w:val="005F665C"/>
    <w:rsid w:val="006074CC"/>
    <w:rsid w:val="006F071F"/>
    <w:rsid w:val="0078126D"/>
    <w:rsid w:val="007A0CB7"/>
    <w:rsid w:val="007C3AE8"/>
    <w:rsid w:val="007F5613"/>
    <w:rsid w:val="00801C1F"/>
    <w:rsid w:val="00882C70"/>
    <w:rsid w:val="009906A4"/>
    <w:rsid w:val="009B70A2"/>
    <w:rsid w:val="00A038E2"/>
    <w:rsid w:val="00A33C49"/>
    <w:rsid w:val="00A8268B"/>
    <w:rsid w:val="00A8687B"/>
    <w:rsid w:val="00AA789F"/>
    <w:rsid w:val="00AE0AEB"/>
    <w:rsid w:val="00B1560A"/>
    <w:rsid w:val="00B237C7"/>
    <w:rsid w:val="00B419CF"/>
    <w:rsid w:val="00B71D23"/>
    <w:rsid w:val="00B77D31"/>
    <w:rsid w:val="00B82C1A"/>
    <w:rsid w:val="00BD01E7"/>
    <w:rsid w:val="00BE6973"/>
    <w:rsid w:val="00C27D0B"/>
    <w:rsid w:val="00C36CC6"/>
    <w:rsid w:val="00C36F5B"/>
    <w:rsid w:val="00C6392F"/>
    <w:rsid w:val="00D262C1"/>
    <w:rsid w:val="00D26F89"/>
    <w:rsid w:val="00D72024"/>
    <w:rsid w:val="00DB3F18"/>
    <w:rsid w:val="00E161C5"/>
    <w:rsid w:val="00E30E0C"/>
    <w:rsid w:val="00E57153"/>
    <w:rsid w:val="00E6715D"/>
    <w:rsid w:val="00E771D9"/>
    <w:rsid w:val="00E97CA8"/>
    <w:rsid w:val="00F34CF6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4121DE64"/>
  <w15:chartTrackingRefBased/>
  <w15:docId w15:val="{401C0578-6F05-494F-BB08-27DDF9E5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6CC6"/>
    <w:pPr>
      <w:spacing w:line="260" w:lineRule="exact"/>
    </w:pPr>
    <w:rPr>
      <w:rFonts w:ascii="Arial" w:eastAsia="Times New Roman" w:hAnsi="Arial" w:cs="Times New Roman"/>
      <w:spacing w:val="5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C36CC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36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4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8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63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1900550202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47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4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59401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35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22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4980915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04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26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721102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89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1631212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4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85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71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1151534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8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7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58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38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72472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3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11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23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589607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2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81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7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8646722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3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55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8977225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1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42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003903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9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83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418994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4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1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273918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2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35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0045975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2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070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8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60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45012562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2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54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00797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2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42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3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7755137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83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8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3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946310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1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07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1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7826874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3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9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9072447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2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81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5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164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150374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4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7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02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303133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14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7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0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74820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9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1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071970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7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09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117889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34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00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9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799535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32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2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005329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36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75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79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9478202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5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01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17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277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9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04875306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5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431718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0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8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42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912060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33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83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2694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66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8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09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486959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8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99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74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53984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59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14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1274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3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089208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52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16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27514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6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6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46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9973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0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0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388874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7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97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6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41170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8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8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80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9199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0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5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51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4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65132933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75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76168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8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88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457556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25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261145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44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82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7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48362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8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1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1902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8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3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35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17651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2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11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09247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9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3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16901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1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10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90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8943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1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3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59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46614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2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1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84148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64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0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3082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8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9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30693/ebru-tartc-borchers?origin=30692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31769/caren-jess?origin=30692" TargetMode="External"/><Relationship Id="rId12" Type="http://schemas.openxmlformats.org/officeDocument/2006/relationships/hyperlink" Target="https://www.schauspielhaus.ch/de/personen/32929/loreta-laha?origin=3069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32394/maike-mueller?origin=30692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schauspielhaus.ch/de/personen/33133/dani-cataln-dvila?origin=306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33128/sam-beklik?origin=30692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SHZ_2425_A4-Vorlage.dotm</Template>
  <TotalTime>0</TotalTime>
  <Pages>1</Pages>
  <Words>129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Fenercioglu Kaye</cp:lastModifiedBy>
  <cp:revision>3</cp:revision>
  <cp:lastPrinted>2024-06-24T13:56:00Z</cp:lastPrinted>
  <dcterms:created xsi:type="dcterms:W3CDTF">2025-01-23T11:10:00Z</dcterms:created>
  <dcterms:modified xsi:type="dcterms:W3CDTF">2025-01-23T11:55:00Z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4905ae455dc695c6505557f0e0c1b9b8befbec4334b632d215004058a982fad4</vt:lpwstr>
  </property>
</Properties>
</file>