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CC6" w:rsidRPr="00E57153" w:rsidRDefault="005C1A8D" w:rsidP="00C36CC6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DIE KLEINE MEERJUNGFRAU</w:t>
      </w:r>
    </w:p>
    <w:p w:rsidR="00C36CC6" w:rsidRPr="00E57153" w:rsidRDefault="00214118" w:rsidP="00C36CC6">
      <w:pPr>
        <w:shd w:val="clear" w:color="auto" w:fill="FFFFFF"/>
        <w:rPr>
          <w:rFonts w:cs="Arial"/>
          <w:b/>
          <w:sz w:val="20"/>
        </w:rPr>
      </w:pPr>
      <w:r w:rsidRPr="00214118">
        <w:rPr>
          <w:rFonts w:cs="Arial"/>
          <w:b/>
          <w:bCs/>
          <w:sz w:val="20"/>
        </w:rPr>
        <w:t xml:space="preserve">A fluid </w:t>
      </w:r>
      <w:proofErr w:type="spellStart"/>
      <w:r w:rsidRPr="00214118">
        <w:rPr>
          <w:rFonts w:cs="Arial"/>
          <w:b/>
          <w:bCs/>
          <w:sz w:val="20"/>
        </w:rPr>
        <w:t>fairy</w:t>
      </w:r>
      <w:proofErr w:type="spellEnd"/>
      <w:r w:rsidRPr="00214118">
        <w:rPr>
          <w:rFonts w:cs="Arial"/>
          <w:b/>
          <w:bCs/>
          <w:sz w:val="20"/>
        </w:rPr>
        <w:t xml:space="preserve"> </w:t>
      </w:r>
      <w:proofErr w:type="spellStart"/>
      <w:r w:rsidRPr="00214118">
        <w:rPr>
          <w:rFonts w:cs="Arial"/>
          <w:b/>
          <w:bCs/>
          <w:sz w:val="20"/>
        </w:rPr>
        <w:t>fantasy</w:t>
      </w:r>
      <w:proofErr w:type="spellEnd"/>
      <w:r w:rsidRPr="00214118">
        <w:rPr>
          <w:rFonts w:cs="Arial"/>
          <w:b/>
          <w:bCs/>
          <w:sz w:val="20"/>
        </w:rPr>
        <w:br/>
        <w:t>Von Bastian Kraft und Ensemble</w:t>
      </w:r>
      <w:r w:rsidRPr="00214118">
        <w:rPr>
          <w:rFonts w:cs="Arial"/>
          <w:b/>
          <w:bCs/>
          <w:sz w:val="20"/>
        </w:rPr>
        <w:br/>
        <w:t>nach Hans Christian Andersen</w:t>
      </w:r>
      <w:r w:rsidRPr="00214118">
        <w:rPr>
          <w:rFonts w:cs="Arial"/>
          <w:b/>
          <w:bCs/>
          <w:sz w:val="20"/>
        </w:rPr>
        <w:br/>
        <w:t>Eine Koproduktion mit dem Thalia Theater Hamburg</w:t>
      </w:r>
      <w:r w:rsidRPr="00214118">
        <w:rPr>
          <w:rFonts w:cs="Arial"/>
          <w:b/>
          <w:bCs/>
          <w:sz w:val="20"/>
        </w:rPr>
        <w:br/>
        <w:t>Regie: BASTIAN KRAFT</w:t>
      </w:r>
    </w:p>
    <w:p w:rsidR="00C36CC6" w:rsidRPr="00E57153" w:rsidRDefault="00214118" w:rsidP="00C36CC6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Premiere am 25. Januar 2025</w:t>
      </w:r>
      <w:r w:rsidR="00C36CC6" w:rsidRPr="00E57153">
        <w:rPr>
          <w:rFonts w:cs="Arial"/>
          <w:b/>
          <w:sz w:val="20"/>
        </w:rPr>
        <w:t xml:space="preserve"> | Pfauen</w:t>
      </w:r>
    </w:p>
    <w:p w:rsidR="00C36CC6" w:rsidRPr="00E57153" w:rsidRDefault="00C36CC6" w:rsidP="00C36CC6">
      <w:pPr>
        <w:rPr>
          <w:rFonts w:cs="Arial"/>
          <w:b/>
          <w:sz w:val="20"/>
        </w:rPr>
      </w:pPr>
    </w:p>
    <w:p w:rsidR="00C36CC6" w:rsidRPr="00AA789F" w:rsidRDefault="00C36CC6" w:rsidP="00C36CC6">
      <w:pPr>
        <w:rPr>
          <w:rFonts w:cs="Arial"/>
          <w:b/>
          <w:bCs/>
          <w:color w:val="000000" w:themeColor="text1"/>
          <w:sz w:val="20"/>
        </w:rPr>
      </w:pPr>
      <w:r w:rsidRPr="00AA789F">
        <w:rPr>
          <w:rFonts w:cs="Arial"/>
          <w:b/>
          <w:color w:val="000000" w:themeColor="text1"/>
          <w:sz w:val="20"/>
        </w:rPr>
        <w:t xml:space="preserve">Mit: </w:t>
      </w:r>
      <w:r w:rsidR="00BD1E3F">
        <w:rPr>
          <w:rFonts w:cs="Arial"/>
          <w:b/>
          <w:color w:val="000000" w:themeColor="text1"/>
          <w:sz w:val="20"/>
        </w:rPr>
        <w:t xml:space="preserve">Elias Arens, Sasha </w:t>
      </w:r>
      <w:proofErr w:type="spellStart"/>
      <w:r w:rsidR="00BD1E3F">
        <w:rPr>
          <w:rFonts w:cs="Arial"/>
          <w:b/>
          <w:color w:val="000000" w:themeColor="text1"/>
          <w:sz w:val="20"/>
        </w:rPr>
        <w:t>Melroch</w:t>
      </w:r>
      <w:proofErr w:type="spellEnd"/>
      <w:r w:rsidR="00BD1E3F">
        <w:rPr>
          <w:rFonts w:cs="Arial"/>
          <w:b/>
          <w:color w:val="000000" w:themeColor="text1"/>
          <w:sz w:val="20"/>
        </w:rPr>
        <w:t xml:space="preserve">, Karin Pfammatter, Dr. Anis </w:t>
      </w:r>
      <w:proofErr w:type="spellStart"/>
      <w:r w:rsidR="00BD1E3F">
        <w:rPr>
          <w:rFonts w:cs="Arial"/>
          <w:b/>
          <w:color w:val="000000" w:themeColor="text1"/>
          <w:sz w:val="20"/>
        </w:rPr>
        <w:t>Meschichi</w:t>
      </w:r>
      <w:proofErr w:type="spellEnd"/>
      <w:r w:rsidR="00BD1E3F">
        <w:rPr>
          <w:rFonts w:cs="Arial"/>
          <w:b/>
          <w:color w:val="000000" w:themeColor="text1"/>
          <w:sz w:val="20"/>
        </w:rPr>
        <w:t xml:space="preserve"> aka </w:t>
      </w:r>
      <w:proofErr w:type="spellStart"/>
      <w:r w:rsidR="00BD1E3F">
        <w:rPr>
          <w:rFonts w:cs="Arial"/>
          <w:b/>
          <w:color w:val="000000" w:themeColor="text1"/>
          <w:sz w:val="20"/>
        </w:rPr>
        <w:t>Klamydia</w:t>
      </w:r>
      <w:proofErr w:type="spellEnd"/>
      <w:r w:rsidR="00BD1E3F">
        <w:rPr>
          <w:rFonts w:cs="Arial"/>
          <w:b/>
          <w:color w:val="000000" w:themeColor="text1"/>
          <w:sz w:val="20"/>
        </w:rPr>
        <w:t xml:space="preserve"> von Karma, Ivy Monteiro, Michel von </w:t>
      </w:r>
      <w:proofErr w:type="spellStart"/>
      <w:r w:rsidR="00BD1E3F">
        <w:rPr>
          <w:rFonts w:cs="Arial"/>
          <w:b/>
          <w:color w:val="000000" w:themeColor="text1"/>
          <w:sz w:val="20"/>
        </w:rPr>
        <w:t>Känel</w:t>
      </w:r>
      <w:proofErr w:type="spellEnd"/>
      <w:r w:rsidR="00BD1E3F">
        <w:rPr>
          <w:rFonts w:cs="Arial"/>
          <w:b/>
          <w:color w:val="000000" w:themeColor="text1"/>
          <w:sz w:val="20"/>
        </w:rPr>
        <w:t xml:space="preserve"> aka Paprika, Julian Greis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E84710">
        <w:rPr>
          <w:rFonts w:cs="Arial"/>
          <w:color w:val="000000" w:themeColor="text1"/>
          <w:sz w:val="20"/>
        </w:rPr>
        <w:t>Toni Suter</w:t>
      </w:r>
      <w:r w:rsidRPr="00E57153">
        <w:rPr>
          <w:rFonts w:cs="Arial"/>
          <w:color w:val="000000" w:themeColor="text1"/>
          <w:sz w:val="20"/>
        </w:rPr>
        <w:t xml:space="preserve"> / </w:t>
      </w:r>
      <w:r w:rsidR="00E84710">
        <w:rPr>
          <w:rFonts w:cs="Arial"/>
          <w:color w:val="000000" w:themeColor="text1"/>
          <w:sz w:val="20"/>
        </w:rPr>
        <w:t>T+T Fotografie</w:t>
      </w:r>
      <w:r w:rsidRPr="00E57153">
        <w:rPr>
          <w:rFonts w:cs="Arial"/>
          <w:color w:val="000000" w:themeColor="text1"/>
          <w:sz w:val="20"/>
        </w:rPr>
        <w:t xml:space="preserve"> Zürich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261885" w:rsidRPr="00261885" w:rsidRDefault="00261885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 xml:space="preserve">Dr. Anis </w:t>
      </w:r>
      <w:proofErr w:type="spellStart"/>
      <w:r>
        <w:rPr>
          <w:rFonts w:cs="Arial"/>
          <w:b/>
          <w:color w:val="000000" w:themeColor="text1"/>
          <w:sz w:val="20"/>
        </w:rPr>
        <w:t>Meschichi</w:t>
      </w:r>
      <w:proofErr w:type="spellEnd"/>
      <w:r>
        <w:rPr>
          <w:rFonts w:cs="Arial"/>
          <w:b/>
          <w:color w:val="000000" w:themeColor="text1"/>
          <w:sz w:val="20"/>
        </w:rPr>
        <w:t xml:space="preserve"> aka </w:t>
      </w:r>
      <w:proofErr w:type="spellStart"/>
      <w:r>
        <w:rPr>
          <w:rFonts w:cs="Arial"/>
          <w:b/>
          <w:color w:val="000000" w:themeColor="text1"/>
          <w:sz w:val="20"/>
        </w:rPr>
        <w:t>Klamydia</w:t>
      </w:r>
      <w:proofErr w:type="spellEnd"/>
      <w:r>
        <w:rPr>
          <w:rFonts w:cs="Arial"/>
          <w:b/>
          <w:color w:val="000000" w:themeColor="text1"/>
          <w:sz w:val="20"/>
        </w:rPr>
        <w:t xml:space="preserve"> von Karma</w:t>
      </w:r>
      <w:r>
        <w:rPr>
          <w:rFonts w:cs="Arial"/>
          <w:b/>
          <w:color w:val="000000" w:themeColor="text1"/>
          <w:sz w:val="20"/>
        </w:rPr>
        <w:t xml:space="preserve">, Ivy Monteiro, Elias Arens, Sasha </w:t>
      </w:r>
      <w:proofErr w:type="spellStart"/>
      <w:r>
        <w:rPr>
          <w:rFonts w:cs="Arial"/>
          <w:b/>
          <w:color w:val="000000" w:themeColor="text1"/>
          <w:sz w:val="20"/>
        </w:rPr>
        <w:t>Melroch</w:t>
      </w:r>
      <w:proofErr w:type="spellEnd"/>
      <w:r>
        <w:rPr>
          <w:rFonts w:cs="Arial"/>
          <w:b/>
          <w:color w:val="000000" w:themeColor="text1"/>
          <w:sz w:val="20"/>
        </w:rPr>
        <w:t xml:space="preserve">, Karin Pfammatter, Julian Greis, Michel von </w:t>
      </w:r>
      <w:proofErr w:type="spellStart"/>
      <w:r>
        <w:rPr>
          <w:rFonts w:cs="Arial"/>
          <w:b/>
          <w:color w:val="000000" w:themeColor="text1"/>
          <w:sz w:val="20"/>
        </w:rPr>
        <w:t>Känel</w:t>
      </w:r>
      <w:proofErr w:type="spellEnd"/>
      <w:r>
        <w:rPr>
          <w:rFonts w:cs="Arial"/>
          <w:b/>
          <w:color w:val="000000" w:themeColor="text1"/>
          <w:sz w:val="20"/>
        </w:rPr>
        <w:t xml:space="preserve"> aka Paprika</w:t>
      </w:r>
    </w:p>
    <w:p w:rsidR="00CB5BFA" w:rsidRPr="00CB5BFA" w:rsidRDefault="00261885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 xml:space="preserve">Michel von </w:t>
      </w:r>
      <w:proofErr w:type="spellStart"/>
      <w:r>
        <w:rPr>
          <w:rFonts w:cs="Arial"/>
          <w:b/>
          <w:color w:val="000000" w:themeColor="text1"/>
          <w:sz w:val="20"/>
        </w:rPr>
        <w:t>Känel</w:t>
      </w:r>
      <w:proofErr w:type="spellEnd"/>
      <w:r>
        <w:rPr>
          <w:rFonts w:cs="Arial"/>
          <w:b/>
          <w:color w:val="000000" w:themeColor="text1"/>
          <w:sz w:val="20"/>
        </w:rPr>
        <w:t xml:space="preserve"> aka Paprika</w:t>
      </w:r>
      <w:r>
        <w:rPr>
          <w:rFonts w:cs="Arial"/>
          <w:b/>
          <w:color w:val="000000" w:themeColor="text1"/>
          <w:sz w:val="20"/>
        </w:rPr>
        <w:t xml:space="preserve">, </w:t>
      </w:r>
      <w:r>
        <w:rPr>
          <w:rFonts w:cs="Arial"/>
          <w:b/>
          <w:color w:val="000000" w:themeColor="text1"/>
          <w:sz w:val="20"/>
        </w:rPr>
        <w:t>Julian Greis</w:t>
      </w:r>
      <w:r>
        <w:rPr>
          <w:rFonts w:cs="Arial"/>
          <w:b/>
          <w:color w:val="000000" w:themeColor="text1"/>
          <w:sz w:val="20"/>
        </w:rPr>
        <w:t>, Ivy Monteiro, Karin Pfammatter, Elias Arens</w:t>
      </w:r>
    </w:p>
    <w:p w:rsidR="00CB5BFA" w:rsidRPr="00CB5BFA" w:rsidRDefault="00CB5BFA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 xml:space="preserve">Michel von </w:t>
      </w:r>
      <w:proofErr w:type="spellStart"/>
      <w:r>
        <w:rPr>
          <w:rFonts w:cs="Arial"/>
          <w:b/>
          <w:color w:val="000000" w:themeColor="text1"/>
          <w:sz w:val="20"/>
        </w:rPr>
        <w:t>Känel</w:t>
      </w:r>
      <w:proofErr w:type="spellEnd"/>
      <w:r>
        <w:rPr>
          <w:rFonts w:cs="Arial"/>
          <w:b/>
          <w:color w:val="000000" w:themeColor="text1"/>
          <w:sz w:val="20"/>
        </w:rPr>
        <w:t xml:space="preserve"> aka Paprika</w:t>
      </w:r>
      <w:r>
        <w:rPr>
          <w:rFonts w:cs="Arial"/>
          <w:b/>
          <w:color w:val="000000" w:themeColor="text1"/>
          <w:sz w:val="20"/>
        </w:rPr>
        <w:t>, Ivy Monteiro, Elias Arens</w:t>
      </w:r>
    </w:p>
    <w:p w:rsidR="00F85EC3" w:rsidRPr="00F85EC3" w:rsidRDefault="00F85EC3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 xml:space="preserve">Michel von </w:t>
      </w:r>
      <w:proofErr w:type="spellStart"/>
      <w:r>
        <w:rPr>
          <w:rFonts w:cs="Arial"/>
          <w:b/>
          <w:color w:val="000000" w:themeColor="text1"/>
          <w:sz w:val="20"/>
        </w:rPr>
        <w:t>Känel</w:t>
      </w:r>
      <w:proofErr w:type="spellEnd"/>
      <w:r>
        <w:rPr>
          <w:rFonts w:cs="Arial"/>
          <w:b/>
          <w:color w:val="000000" w:themeColor="text1"/>
          <w:sz w:val="20"/>
        </w:rPr>
        <w:t xml:space="preserve"> aka Paprika</w:t>
      </w:r>
      <w:r>
        <w:rPr>
          <w:rFonts w:cs="Arial"/>
          <w:b/>
          <w:color w:val="000000" w:themeColor="text1"/>
          <w:sz w:val="20"/>
        </w:rPr>
        <w:t xml:space="preserve">, Ivy Monteiro, Sasha </w:t>
      </w:r>
      <w:proofErr w:type="spellStart"/>
      <w:r>
        <w:rPr>
          <w:rFonts w:cs="Arial"/>
          <w:b/>
          <w:color w:val="000000" w:themeColor="text1"/>
          <w:sz w:val="20"/>
        </w:rPr>
        <w:t>Melroch</w:t>
      </w:r>
      <w:proofErr w:type="spellEnd"/>
      <w:r>
        <w:rPr>
          <w:rFonts w:cs="Arial"/>
          <w:b/>
          <w:color w:val="000000" w:themeColor="text1"/>
          <w:sz w:val="20"/>
        </w:rPr>
        <w:t xml:space="preserve">, </w:t>
      </w:r>
      <w:r>
        <w:rPr>
          <w:rFonts w:cs="Arial"/>
          <w:b/>
          <w:color w:val="000000" w:themeColor="text1"/>
          <w:sz w:val="20"/>
        </w:rPr>
        <w:t xml:space="preserve">Dr. Anis </w:t>
      </w:r>
      <w:proofErr w:type="spellStart"/>
      <w:r>
        <w:rPr>
          <w:rFonts w:cs="Arial"/>
          <w:b/>
          <w:color w:val="000000" w:themeColor="text1"/>
          <w:sz w:val="20"/>
        </w:rPr>
        <w:t>Meschichi</w:t>
      </w:r>
      <w:proofErr w:type="spellEnd"/>
      <w:r>
        <w:rPr>
          <w:rFonts w:cs="Arial"/>
          <w:b/>
          <w:color w:val="000000" w:themeColor="text1"/>
          <w:sz w:val="20"/>
        </w:rPr>
        <w:t xml:space="preserve"> aka </w:t>
      </w:r>
      <w:proofErr w:type="spellStart"/>
      <w:r>
        <w:rPr>
          <w:rFonts w:cs="Arial"/>
          <w:b/>
          <w:color w:val="000000" w:themeColor="text1"/>
          <w:sz w:val="20"/>
        </w:rPr>
        <w:t>Klamydia</w:t>
      </w:r>
      <w:proofErr w:type="spellEnd"/>
      <w:r>
        <w:rPr>
          <w:rFonts w:cs="Arial"/>
          <w:b/>
          <w:color w:val="000000" w:themeColor="text1"/>
          <w:sz w:val="20"/>
        </w:rPr>
        <w:t xml:space="preserve"> von Karma</w:t>
      </w:r>
      <w:r>
        <w:rPr>
          <w:rFonts w:cs="Arial"/>
          <w:b/>
          <w:color w:val="000000" w:themeColor="text1"/>
          <w:sz w:val="20"/>
        </w:rPr>
        <w:t>, Karin Pfammatter, Julian Greis</w:t>
      </w:r>
    </w:p>
    <w:p w:rsidR="00C36CC6" w:rsidRPr="00E57153" w:rsidRDefault="0002073A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b/>
          <w:color w:val="000000" w:themeColor="text1"/>
          <w:sz w:val="20"/>
        </w:rPr>
        <w:t>Karin Pfammatter</w:t>
      </w:r>
      <w:r w:rsidR="00C36CC6" w:rsidRPr="00E57153">
        <w:rPr>
          <w:rFonts w:cs="Arial"/>
          <w:color w:val="000000" w:themeColor="text1"/>
          <w:sz w:val="20"/>
        </w:rPr>
        <w:tab/>
      </w:r>
      <w:r w:rsidR="00C36CC6" w:rsidRPr="00E57153">
        <w:rPr>
          <w:rFonts w:cs="Arial"/>
          <w:color w:val="000000" w:themeColor="text1"/>
          <w:sz w:val="20"/>
        </w:rPr>
        <w:tab/>
      </w:r>
      <w:r w:rsidR="00C36CC6" w:rsidRPr="00E57153">
        <w:rPr>
          <w:rFonts w:cs="Arial"/>
          <w:color w:val="000000" w:themeColor="text1"/>
          <w:sz w:val="20"/>
        </w:rPr>
        <w:tab/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</w:p>
    <w:p w:rsidR="00026C98" w:rsidRDefault="00026C98" w:rsidP="00E84710">
      <w:pPr>
        <w:rPr>
          <w:rFonts w:cs="Arial"/>
          <w:b/>
          <w:bCs/>
          <w:color w:val="000000" w:themeColor="text1"/>
          <w:sz w:val="20"/>
        </w:rPr>
      </w:pPr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bookmarkStart w:id="0" w:name="_GoBack"/>
      <w:bookmarkEnd w:id="0"/>
      <w:r w:rsidRPr="00E84710">
        <w:rPr>
          <w:rFonts w:cs="Arial"/>
          <w:b/>
          <w:bCs/>
          <w:color w:val="000000" w:themeColor="text1"/>
          <w:sz w:val="20"/>
        </w:rPr>
        <w:t>Inszenierung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7" w:history="1">
        <w:r w:rsidRPr="00E84710">
          <w:rPr>
            <w:rStyle w:val="Hyperlink"/>
            <w:rFonts w:cs="Arial"/>
            <w:b/>
            <w:bCs/>
            <w:sz w:val="20"/>
          </w:rPr>
          <w:t>Bastian Kraft</w:t>
        </w:r>
      </w:hyperlink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Bühnenbild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8" w:history="1">
        <w:r w:rsidRPr="00E84710">
          <w:rPr>
            <w:rStyle w:val="Hyperlink"/>
            <w:rFonts w:cs="Arial"/>
            <w:b/>
            <w:bCs/>
            <w:sz w:val="20"/>
          </w:rPr>
          <w:t>Peter Baur</w:t>
        </w:r>
      </w:hyperlink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Kostümbild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9" w:history="1">
        <w:r w:rsidRPr="00E84710">
          <w:rPr>
            <w:rStyle w:val="Hyperlink"/>
            <w:rFonts w:cs="Arial"/>
            <w:b/>
            <w:bCs/>
            <w:sz w:val="20"/>
          </w:rPr>
          <w:t>Sophie Reble</w:t>
        </w:r>
      </w:hyperlink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Musik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10" w:history="1">
        <w:r w:rsidRPr="00E84710">
          <w:rPr>
            <w:rStyle w:val="Hyperlink"/>
            <w:rFonts w:cs="Arial"/>
            <w:b/>
            <w:bCs/>
            <w:sz w:val="20"/>
          </w:rPr>
          <w:t>Björn SC </w:t>
        </w:r>
        <w:proofErr w:type="spellStart"/>
        <w:r w:rsidRPr="00E84710">
          <w:rPr>
            <w:rStyle w:val="Hyperlink"/>
            <w:rFonts w:cs="Arial"/>
            <w:b/>
            <w:bCs/>
            <w:sz w:val="20"/>
          </w:rPr>
          <w:t>Deigner</w:t>
        </w:r>
        <w:proofErr w:type="spellEnd"/>
      </w:hyperlink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Video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11" w:history="1">
        <w:r w:rsidRPr="00E84710">
          <w:rPr>
            <w:rStyle w:val="Hyperlink"/>
            <w:rFonts w:cs="Arial"/>
            <w:b/>
            <w:bCs/>
            <w:sz w:val="20"/>
          </w:rPr>
          <w:t>Jonas Link</w:t>
        </w:r>
      </w:hyperlink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Licht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12" w:history="1">
        <w:r w:rsidRPr="00E84710">
          <w:rPr>
            <w:rStyle w:val="Hyperlink"/>
            <w:rFonts w:cs="Arial"/>
            <w:b/>
            <w:bCs/>
            <w:sz w:val="20"/>
          </w:rPr>
          <w:t>Michel </w:t>
        </w:r>
        <w:proofErr w:type="spellStart"/>
        <w:r w:rsidRPr="00E84710">
          <w:rPr>
            <w:rStyle w:val="Hyperlink"/>
            <w:rFonts w:cs="Arial"/>
            <w:b/>
            <w:bCs/>
            <w:sz w:val="20"/>
          </w:rPr>
          <w:t>Güntert</w:t>
        </w:r>
        <w:proofErr w:type="spellEnd"/>
      </w:hyperlink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Dramaturgie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13" w:history="1">
        <w:r w:rsidRPr="00E84710">
          <w:rPr>
            <w:rStyle w:val="Hyperlink"/>
            <w:rFonts w:cs="Arial"/>
            <w:b/>
            <w:bCs/>
            <w:sz w:val="20"/>
          </w:rPr>
          <w:t>Bendix Fesefeldt</w:t>
        </w:r>
      </w:hyperlink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Künstlerische Vermittlung T&amp;S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14" w:history="1">
        <w:r w:rsidRPr="00E84710">
          <w:rPr>
            <w:rStyle w:val="Hyperlink"/>
            <w:rFonts w:cs="Arial"/>
            <w:b/>
            <w:bCs/>
            <w:sz w:val="20"/>
          </w:rPr>
          <w:t>Zora Maag</w:t>
        </w:r>
      </w:hyperlink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  <w:lang w:val="en-US"/>
        </w:rPr>
      </w:pPr>
      <w:proofErr w:type="spellStart"/>
      <w:r w:rsidRPr="00E84710">
        <w:rPr>
          <w:rFonts w:cs="Arial"/>
          <w:b/>
          <w:bCs/>
          <w:color w:val="000000" w:themeColor="text1"/>
          <w:sz w:val="20"/>
          <w:lang w:val="en-US"/>
        </w:rPr>
        <w:t>Choreographisches</w:t>
      </w:r>
      <w:proofErr w:type="spellEnd"/>
      <w:r w:rsidRPr="00E84710">
        <w:rPr>
          <w:rFonts w:cs="Arial"/>
          <w:b/>
          <w:bCs/>
          <w:color w:val="000000" w:themeColor="text1"/>
          <w:sz w:val="20"/>
          <w:lang w:val="en-US"/>
        </w:rPr>
        <w:t xml:space="preserve"> </w:t>
      </w:r>
      <w:proofErr w:type="gramStart"/>
      <w:r w:rsidRPr="00E84710">
        <w:rPr>
          <w:rFonts w:cs="Arial"/>
          <w:b/>
          <w:bCs/>
          <w:color w:val="000000" w:themeColor="text1"/>
          <w:sz w:val="20"/>
          <w:lang w:val="en-US"/>
        </w:rPr>
        <w:t>Outside</w:t>
      </w:r>
      <w:proofErr w:type="gramEnd"/>
      <w:r w:rsidRPr="00E84710">
        <w:rPr>
          <w:rFonts w:cs="Arial"/>
          <w:b/>
          <w:bCs/>
          <w:color w:val="000000" w:themeColor="text1"/>
          <w:sz w:val="20"/>
          <w:lang w:val="en-US"/>
        </w:rPr>
        <w:t xml:space="preserve"> Eye</w:t>
      </w:r>
      <w:r>
        <w:rPr>
          <w:rFonts w:cs="Arial"/>
          <w:b/>
          <w:bCs/>
          <w:color w:val="000000" w:themeColor="text1"/>
          <w:sz w:val="20"/>
          <w:lang w:val="en-US"/>
        </w:rPr>
        <w:t xml:space="preserve"> </w:t>
      </w:r>
      <w:hyperlink r:id="rId15" w:history="1">
        <w:r w:rsidRPr="00E84710">
          <w:rPr>
            <w:rStyle w:val="Hyperlink"/>
            <w:rFonts w:cs="Arial"/>
            <w:b/>
            <w:bCs/>
            <w:sz w:val="20"/>
            <w:lang w:val="en-US"/>
          </w:rPr>
          <w:t>Ivy Monteiro</w:t>
        </w:r>
      </w:hyperlink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  <w:lang w:val="en-US"/>
        </w:rPr>
      </w:pPr>
      <w:proofErr w:type="spellStart"/>
      <w:r w:rsidRPr="00E84710">
        <w:rPr>
          <w:rFonts w:cs="Arial"/>
          <w:b/>
          <w:bCs/>
          <w:color w:val="000000" w:themeColor="text1"/>
          <w:sz w:val="20"/>
          <w:lang w:val="en-US"/>
        </w:rPr>
        <w:t>Regieassistenz</w:t>
      </w:r>
      <w:proofErr w:type="spellEnd"/>
      <w:r w:rsidRPr="00E84710">
        <w:rPr>
          <w:rFonts w:cs="Arial"/>
          <w:b/>
          <w:bCs/>
          <w:color w:val="000000" w:themeColor="text1"/>
          <w:sz w:val="20"/>
          <w:lang w:val="en-US"/>
        </w:rPr>
        <w:t xml:space="preserve"> Sarah-Maria Hemmerling</w:t>
      </w:r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Bühnenbildassistenz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16" w:history="1">
        <w:proofErr w:type="spellStart"/>
        <w:r w:rsidRPr="00E84710">
          <w:rPr>
            <w:rStyle w:val="Hyperlink"/>
            <w:rFonts w:cs="Arial"/>
            <w:b/>
            <w:bCs/>
            <w:sz w:val="20"/>
          </w:rPr>
          <w:t>Naemi</w:t>
        </w:r>
        <w:proofErr w:type="spellEnd"/>
        <w:r w:rsidRPr="00E84710">
          <w:rPr>
            <w:rStyle w:val="Hyperlink"/>
            <w:rFonts w:cs="Arial"/>
            <w:b/>
            <w:bCs/>
            <w:sz w:val="20"/>
          </w:rPr>
          <w:t xml:space="preserve"> </w:t>
        </w:r>
        <w:proofErr w:type="spellStart"/>
        <w:r w:rsidRPr="00E84710">
          <w:rPr>
            <w:rStyle w:val="Hyperlink"/>
            <w:rFonts w:cs="Arial"/>
            <w:b/>
            <w:bCs/>
            <w:sz w:val="20"/>
          </w:rPr>
          <w:t>Jael</w:t>
        </w:r>
        <w:proofErr w:type="spellEnd"/>
        <w:r w:rsidRPr="00E84710">
          <w:rPr>
            <w:rStyle w:val="Hyperlink"/>
            <w:rFonts w:cs="Arial"/>
            <w:b/>
            <w:bCs/>
            <w:sz w:val="20"/>
          </w:rPr>
          <w:t> Marty</w:t>
        </w:r>
      </w:hyperlink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Kostümbildassistenz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hyperlink r:id="rId17" w:history="1">
        <w:r w:rsidRPr="00E84710">
          <w:rPr>
            <w:rStyle w:val="Hyperlink"/>
            <w:rFonts w:cs="Arial"/>
            <w:b/>
            <w:bCs/>
            <w:sz w:val="20"/>
          </w:rPr>
          <w:t>Renée Kraemer</w:t>
        </w:r>
      </w:hyperlink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proofErr w:type="spellStart"/>
      <w:r w:rsidRPr="00E84710">
        <w:rPr>
          <w:rFonts w:cs="Arial"/>
          <w:b/>
          <w:bCs/>
          <w:color w:val="000000" w:themeColor="text1"/>
          <w:sz w:val="20"/>
        </w:rPr>
        <w:t>Regiehospitanz</w:t>
      </w:r>
      <w:proofErr w:type="spellEnd"/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E84710">
        <w:rPr>
          <w:rFonts w:cs="Arial"/>
          <w:b/>
          <w:bCs/>
          <w:color w:val="000000" w:themeColor="text1"/>
          <w:sz w:val="20"/>
        </w:rPr>
        <w:t>Illia La Belle</w:t>
      </w:r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proofErr w:type="spellStart"/>
      <w:r w:rsidRPr="00E84710">
        <w:rPr>
          <w:rFonts w:cs="Arial"/>
          <w:b/>
          <w:bCs/>
          <w:color w:val="000000" w:themeColor="text1"/>
          <w:sz w:val="20"/>
        </w:rPr>
        <w:t>Bühnenbildhospitanz</w:t>
      </w:r>
      <w:proofErr w:type="spellEnd"/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E84710">
        <w:rPr>
          <w:rFonts w:cs="Arial"/>
          <w:b/>
          <w:bCs/>
          <w:color w:val="000000" w:themeColor="text1"/>
          <w:sz w:val="20"/>
        </w:rPr>
        <w:t>Eva </w:t>
      </w:r>
      <w:proofErr w:type="spellStart"/>
      <w:r w:rsidRPr="00E84710">
        <w:rPr>
          <w:rFonts w:cs="Arial"/>
          <w:b/>
          <w:bCs/>
          <w:color w:val="000000" w:themeColor="text1"/>
          <w:sz w:val="20"/>
        </w:rPr>
        <w:t>Guler</w:t>
      </w:r>
      <w:proofErr w:type="spellEnd"/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proofErr w:type="spellStart"/>
      <w:r w:rsidRPr="00E84710">
        <w:rPr>
          <w:rFonts w:cs="Arial"/>
          <w:b/>
          <w:bCs/>
          <w:color w:val="000000" w:themeColor="text1"/>
          <w:sz w:val="20"/>
        </w:rPr>
        <w:t>Kostümbildhospitanz</w:t>
      </w:r>
      <w:proofErr w:type="spellEnd"/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E84710">
        <w:rPr>
          <w:rFonts w:cs="Arial"/>
          <w:b/>
          <w:bCs/>
          <w:color w:val="000000" w:themeColor="text1"/>
          <w:sz w:val="20"/>
        </w:rPr>
        <w:t>Helene Möller</w:t>
      </w:r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Kostümbildpraktikum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E84710">
        <w:rPr>
          <w:rFonts w:cs="Arial"/>
          <w:b/>
          <w:bCs/>
          <w:color w:val="000000" w:themeColor="text1"/>
          <w:sz w:val="20"/>
        </w:rPr>
        <w:t>Myron </w:t>
      </w:r>
      <w:proofErr w:type="spellStart"/>
      <w:r w:rsidRPr="00E84710">
        <w:rPr>
          <w:rFonts w:cs="Arial"/>
          <w:b/>
          <w:bCs/>
          <w:color w:val="000000" w:themeColor="text1"/>
          <w:sz w:val="20"/>
        </w:rPr>
        <w:t>Kontar</w:t>
      </w:r>
      <w:proofErr w:type="spellEnd"/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proofErr w:type="spellStart"/>
      <w:r w:rsidRPr="00E84710">
        <w:rPr>
          <w:rFonts w:cs="Arial"/>
          <w:b/>
          <w:bCs/>
          <w:color w:val="000000" w:themeColor="text1"/>
          <w:sz w:val="20"/>
        </w:rPr>
        <w:t>Inspizienz</w:t>
      </w:r>
      <w:proofErr w:type="spellEnd"/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E84710">
        <w:rPr>
          <w:rFonts w:cs="Arial"/>
          <w:b/>
          <w:bCs/>
          <w:color w:val="000000" w:themeColor="text1"/>
          <w:sz w:val="20"/>
        </w:rPr>
        <w:t>Michael Durrer</w:t>
      </w:r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proofErr w:type="spellStart"/>
      <w:r w:rsidRPr="00E84710">
        <w:rPr>
          <w:rFonts w:cs="Arial"/>
          <w:b/>
          <w:bCs/>
          <w:color w:val="000000" w:themeColor="text1"/>
          <w:sz w:val="20"/>
        </w:rPr>
        <w:t>Soufflage</w:t>
      </w:r>
      <w:proofErr w:type="spellEnd"/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E84710">
        <w:rPr>
          <w:rFonts w:cs="Arial"/>
          <w:b/>
          <w:bCs/>
          <w:color w:val="000000" w:themeColor="text1"/>
          <w:sz w:val="20"/>
        </w:rPr>
        <w:t>Rita von Horváth</w:t>
      </w:r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Übertitel Übersetzung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E84710">
        <w:rPr>
          <w:rFonts w:cs="Arial"/>
          <w:b/>
          <w:bCs/>
          <w:color w:val="000000" w:themeColor="text1"/>
          <w:sz w:val="20"/>
        </w:rPr>
        <w:t>Sinikka Weber</w:t>
      </w:r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Übertitel Einrichtung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proofErr w:type="spellStart"/>
      <w:r w:rsidRPr="00E84710">
        <w:rPr>
          <w:rFonts w:cs="Arial"/>
          <w:b/>
          <w:bCs/>
          <w:color w:val="000000" w:themeColor="text1"/>
          <w:sz w:val="20"/>
        </w:rPr>
        <w:t>Meyberg</w:t>
      </w:r>
      <w:proofErr w:type="spellEnd"/>
      <w:r w:rsidRPr="00E84710">
        <w:rPr>
          <w:rFonts w:cs="Arial"/>
          <w:b/>
          <w:bCs/>
          <w:color w:val="000000" w:themeColor="text1"/>
          <w:sz w:val="20"/>
        </w:rPr>
        <w:t xml:space="preserve"> (</w:t>
      </w:r>
      <w:proofErr w:type="spellStart"/>
      <w:r w:rsidRPr="00E84710">
        <w:rPr>
          <w:rFonts w:cs="Arial"/>
          <w:b/>
          <w:bCs/>
          <w:color w:val="000000" w:themeColor="text1"/>
          <w:sz w:val="20"/>
        </w:rPr>
        <w:t>Panthea</w:t>
      </w:r>
      <w:proofErr w:type="spellEnd"/>
      <w:r w:rsidRPr="00E84710">
        <w:rPr>
          <w:rFonts w:cs="Arial"/>
          <w:b/>
          <w:bCs/>
          <w:color w:val="000000" w:themeColor="text1"/>
          <w:sz w:val="20"/>
        </w:rPr>
        <w:t>) Katrin</w:t>
      </w:r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Übertitel Fahrer*innen</w:t>
      </w:r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Isabelle Koch</w:t>
      </w:r>
      <w:r w:rsidRPr="00E84710">
        <w:rPr>
          <w:rFonts w:cs="Arial"/>
          <w:b/>
          <w:bCs/>
          <w:color w:val="000000" w:themeColor="text1"/>
          <w:sz w:val="20"/>
        </w:rPr>
        <w:br/>
      </w:r>
      <w:proofErr w:type="spellStart"/>
      <w:r w:rsidRPr="00E84710">
        <w:rPr>
          <w:rFonts w:cs="Arial"/>
          <w:b/>
          <w:bCs/>
          <w:color w:val="000000" w:themeColor="text1"/>
          <w:sz w:val="20"/>
        </w:rPr>
        <w:t>Aika</w:t>
      </w:r>
      <w:proofErr w:type="spellEnd"/>
      <w:r w:rsidRPr="00E84710">
        <w:rPr>
          <w:rFonts w:cs="Arial"/>
          <w:b/>
          <w:bCs/>
          <w:color w:val="000000" w:themeColor="text1"/>
          <w:sz w:val="20"/>
        </w:rPr>
        <w:t> Baumgartner</w:t>
      </w:r>
      <w:r w:rsidRPr="00E84710">
        <w:rPr>
          <w:rFonts w:cs="Arial"/>
          <w:b/>
          <w:bCs/>
          <w:color w:val="000000" w:themeColor="text1"/>
          <w:sz w:val="20"/>
        </w:rPr>
        <w:br/>
        <w:t>Alain </w:t>
      </w:r>
      <w:proofErr w:type="spellStart"/>
      <w:r w:rsidRPr="00E84710">
        <w:rPr>
          <w:rFonts w:cs="Arial"/>
          <w:b/>
          <w:bCs/>
          <w:color w:val="000000" w:themeColor="text1"/>
          <w:sz w:val="20"/>
        </w:rPr>
        <w:t>Angehrn</w:t>
      </w:r>
      <w:proofErr w:type="spellEnd"/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t>Verfolgerstatisterie</w:t>
      </w:r>
      <w:r w:rsidR="00BC4DFF">
        <w:rPr>
          <w:rFonts w:cs="Arial"/>
          <w:b/>
          <w:bCs/>
          <w:color w:val="000000" w:themeColor="text1"/>
          <w:sz w:val="20"/>
        </w:rPr>
        <w:t xml:space="preserve"> </w:t>
      </w:r>
      <w:r w:rsidRPr="00E84710">
        <w:rPr>
          <w:rFonts w:cs="Arial"/>
          <w:b/>
          <w:bCs/>
          <w:color w:val="000000" w:themeColor="text1"/>
          <w:sz w:val="20"/>
        </w:rPr>
        <w:t>Annette Berger</w:t>
      </w:r>
    </w:p>
    <w:p w:rsidR="00E84710" w:rsidRPr="00E84710" w:rsidRDefault="00E84710" w:rsidP="00E84710">
      <w:pPr>
        <w:rPr>
          <w:rFonts w:cs="Arial"/>
          <w:b/>
          <w:bCs/>
          <w:color w:val="000000" w:themeColor="text1"/>
          <w:sz w:val="20"/>
        </w:rPr>
      </w:pPr>
      <w:r w:rsidRPr="00E84710">
        <w:rPr>
          <w:rFonts w:cs="Arial"/>
          <w:b/>
          <w:bCs/>
          <w:color w:val="000000" w:themeColor="text1"/>
          <w:sz w:val="20"/>
        </w:rPr>
        <w:lastRenderedPageBreak/>
        <w:t>Videostatisterie</w:t>
      </w:r>
      <w:r w:rsidR="00BC4DFF">
        <w:rPr>
          <w:rFonts w:cs="Arial"/>
          <w:b/>
          <w:bCs/>
          <w:color w:val="000000" w:themeColor="text1"/>
          <w:sz w:val="20"/>
        </w:rPr>
        <w:t xml:space="preserve"> </w:t>
      </w:r>
      <w:proofErr w:type="spellStart"/>
      <w:r w:rsidRPr="00E84710">
        <w:rPr>
          <w:rFonts w:cs="Arial"/>
          <w:b/>
          <w:bCs/>
          <w:color w:val="000000" w:themeColor="text1"/>
          <w:sz w:val="20"/>
        </w:rPr>
        <w:t>Irem</w:t>
      </w:r>
      <w:proofErr w:type="spellEnd"/>
      <w:r w:rsidRPr="00E84710">
        <w:rPr>
          <w:rFonts w:cs="Arial"/>
          <w:b/>
          <w:bCs/>
          <w:color w:val="000000" w:themeColor="text1"/>
          <w:sz w:val="20"/>
        </w:rPr>
        <w:t> </w:t>
      </w:r>
      <w:proofErr w:type="spellStart"/>
      <w:r w:rsidRPr="00E84710">
        <w:rPr>
          <w:rFonts w:cs="Arial"/>
          <w:b/>
          <w:bCs/>
          <w:color w:val="000000" w:themeColor="text1"/>
          <w:sz w:val="20"/>
        </w:rPr>
        <w:t>Güngez</w:t>
      </w:r>
      <w:proofErr w:type="spellEnd"/>
      <w:r w:rsidR="00BC4DFF">
        <w:rPr>
          <w:rFonts w:cs="Arial"/>
          <w:b/>
          <w:bCs/>
          <w:color w:val="000000" w:themeColor="text1"/>
          <w:sz w:val="20"/>
        </w:rPr>
        <w:t xml:space="preserve"> </w:t>
      </w:r>
      <w:r w:rsidRPr="00E84710">
        <w:rPr>
          <w:rFonts w:cs="Arial"/>
          <w:b/>
          <w:bCs/>
          <w:color w:val="000000" w:themeColor="text1"/>
          <w:sz w:val="20"/>
        </w:rPr>
        <w:t>Alice </w:t>
      </w:r>
      <w:proofErr w:type="spellStart"/>
      <w:r w:rsidRPr="00E84710">
        <w:rPr>
          <w:rFonts w:cs="Arial"/>
          <w:b/>
          <w:bCs/>
          <w:color w:val="000000" w:themeColor="text1"/>
          <w:sz w:val="20"/>
        </w:rPr>
        <w:t>Speller</w:t>
      </w:r>
      <w:proofErr w:type="spellEnd"/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18"/>
      <w:headerReference w:type="first" r:id="rId19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073A"/>
    <w:rsid w:val="00024C94"/>
    <w:rsid w:val="00026C98"/>
    <w:rsid w:val="0005631B"/>
    <w:rsid w:val="000C042B"/>
    <w:rsid w:val="000C74C8"/>
    <w:rsid w:val="0014700E"/>
    <w:rsid w:val="001549D8"/>
    <w:rsid w:val="00156078"/>
    <w:rsid w:val="001B37BA"/>
    <w:rsid w:val="00214118"/>
    <w:rsid w:val="00236EF0"/>
    <w:rsid w:val="00244CD5"/>
    <w:rsid w:val="00261885"/>
    <w:rsid w:val="00266038"/>
    <w:rsid w:val="00376117"/>
    <w:rsid w:val="00424482"/>
    <w:rsid w:val="0042534E"/>
    <w:rsid w:val="004444CE"/>
    <w:rsid w:val="004944C8"/>
    <w:rsid w:val="004F5B1A"/>
    <w:rsid w:val="004F5F41"/>
    <w:rsid w:val="005237E9"/>
    <w:rsid w:val="00546E9D"/>
    <w:rsid w:val="005C1A8D"/>
    <w:rsid w:val="005F665C"/>
    <w:rsid w:val="006074CC"/>
    <w:rsid w:val="0078126D"/>
    <w:rsid w:val="007A0CB7"/>
    <w:rsid w:val="007C3AE8"/>
    <w:rsid w:val="007F5613"/>
    <w:rsid w:val="00801C1F"/>
    <w:rsid w:val="00882C70"/>
    <w:rsid w:val="009906A4"/>
    <w:rsid w:val="009B70A2"/>
    <w:rsid w:val="00A8268B"/>
    <w:rsid w:val="00A8687B"/>
    <w:rsid w:val="00AA789F"/>
    <w:rsid w:val="00B237C7"/>
    <w:rsid w:val="00B71D23"/>
    <w:rsid w:val="00B82C1A"/>
    <w:rsid w:val="00BC4DFF"/>
    <w:rsid w:val="00BD01E7"/>
    <w:rsid w:val="00BD1E3F"/>
    <w:rsid w:val="00BE6973"/>
    <w:rsid w:val="00C27D0B"/>
    <w:rsid w:val="00C36CC6"/>
    <w:rsid w:val="00C36F5B"/>
    <w:rsid w:val="00C6392F"/>
    <w:rsid w:val="00CB5BFA"/>
    <w:rsid w:val="00D262C1"/>
    <w:rsid w:val="00D26F89"/>
    <w:rsid w:val="00D72024"/>
    <w:rsid w:val="00E161C5"/>
    <w:rsid w:val="00E57153"/>
    <w:rsid w:val="00E6715D"/>
    <w:rsid w:val="00E84710"/>
    <w:rsid w:val="00E97CA8"/>
    <w:rsid w:val="00F34CF6"/>
    <w:rsid w:val="00F743E1"/>
    <w:rsid w:val="00F85EC3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378C0A60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696786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8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67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2461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9932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42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892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148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6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2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228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5339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3740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8399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6031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6442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8221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5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4303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33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8024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47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4057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0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4774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4832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7667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105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067327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1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0536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8156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3358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377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90522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095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797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586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7562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323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1385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395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553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2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7168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02117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0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348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5667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9845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117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1491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971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04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52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12971/peter-baur?origin=30696" TargetMode="External"/><Relationship Id="rId13" Type="http://schemas.openxmlformats.org/officeDocument/2006/relationships/hyperlink" Target="https://www.schauspielhaus.ch/de/personen/15508/bendix-fesefeldt?origin=30696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schauspielhaus.ch/de/personen/10566/bastian-kraft?origin=30696" TargetMode="External"/><Relationship Id="rId12" Type="http://schemas.openxmlformats.org/officeDocument/2006/relationships/hyperlink" Target="https://www.schauspielhaus.ch/de/personen/2589/michel-guentert?origin=30696" TargetMode="External"/><Relationship Id="rId17" Type="http://schemas.openxmlformats.org/officeDocument/2006/relationships/hyperlink" Target="https://www.schauspielhaus.ch/de/personen/27401/rene-kraemer?origin=306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hauspielhaus.ch/de/personen/29650/naemi-jael-marty?origin=3069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14008/jonas-link?origin=3069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chauspielhaus.ch/de/personen/32863/ivy-monteiro?origin=30696" TargetMode="External"/><Relationship Id="rId10" Type="http://schemas.openxmlformats.org/officeDocument/2006/relationships/hyperlink" Target="https://www.schauspielhaus.ch/de/personen/32870/bjoern-sc-deigner?origin=30696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26028/sophie-reble?origin=30696" TargetMode="External"/><Relationship Id="rId14" Type="http://schemas.openxmlformats.org/officeDocument/2006/relationships/hyperlink" Target="https://www.schauspielhaus.ch/de/personen/24411/zora-maag?origin=3069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2</Pages>
  <Words>227</Words>
  <Characters>2438</Characters>
  <Application>Microsoft Office Word</Application>
  <DocSecurity>0</DocSecurity>
  <Lines>90</Lines>
  <Paragraphs>64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10</cp:revision>
  <cp:lastPrinted>2024-06-24T13:56:00Z</cp:lastPrinted>
  <dcterms:created xsi:type="dcterms:W3CDTF">2025-01-24T16:21:00Z</dcterms:created>
  <dcterms:modified xsi:type="dcterms:W3CDTF">2025-01-24T16:38:00Z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