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9E5939" w14:textId="1944ED47" w:rsidR="00392FDA" w:rsidRPr="00365057" w:rsidRDefault="00C44B07" w:rsidP="00392FDA">
      <w:pPr>
        <w:shd w:val="clear" w:color="auto" w:fill="FFFFFF"/>
        <w:rPr>
          <w:rFonts w:cs="Arial"/>
          <w:b/>
          <w:sz w:val="24"/>
          <w:szCs w:val="24"/>
        </w:rPr>
      </w:pPr>
      <w:bookmarkStart w:id="0" w:name="_GoBack"/>
      <w:bookmarkEnd w:id="0"/>
      <w:r>
        <w:rPr>
          <w:rFonts w:cs="Arial"/>
          <w:b/>
          <w:sz w:val="24"/>
          <w:szCs w:val="24"/>
        </w:rPr>
        <w:t>DIE VÖGEL</w:t>
      </w:r>
    </w:p>
    <w:p w14:paraId="2CD1B50D" w14:textId="3132086E" w:rsidR="00392FDA" w:rsidRPr="00392FDA" w:rsidRDefault="00C44B07" w:rsidP="00392FDA">
      <w:pPr>
        <w:shd w:val="clear" w:color="auto" w:fill="FFFFFF"/>
        <w:rPr>
          <w:rFonts w:cs="Arial"/>
          <w:b/>
          <w:sz w:val="20"/>
        </w:rPr>
      </w:pPr>
      <w:r>
        <w:rPr>
          <w:rFonts w:cs="Arial"/>
          <w:b/>
          <w:sz w:val="20"/>
        </w:rPr>
        <w:t xml:space="preserve">Von Aristophanes über Daphne du </w:t>
      </w:r>
      <w:proofErr w:type="spellStart"/>
      <w:r>
        <w:rPr>
          <w:rFonts w:cs="Arial"/>
          <w:b/>
          <w:sz w:val="20"/>
        </w:rPr>
        <w:t>Maurier</w:t>
      </w:r>
      <w:proofErr w:type="spellEnd"/>
      <w:r>
        <w:rPr>
          <w:rFonts w:cs="Arial"/>
          <w:b/>
          <w:sz w:val="20"/>
        </w:rPr>
        <w:t xml:space="preserve"> bis Alfred Hitchcock</w:t>
      </w:r>
    </w:p>
    <w:p w14:paraId="041B894B" w14:textId="2B2DFDB6" w:rsidR="00392FDA" w:rsidRPr="00392FDA" w:rsidRDefault="00392FDA" w:rsidP="00392FDA">
      <w:pPr>
        <w:shd w:val="clear" w:color="auto" w:fill="FFFFFF"/>
        <w:rPr>
          <w:rFonts w:cs="Arial"/>
          <w:b/>
          <w:sz w:val="20"/>
        </w:rPr>
      </w:pPr>
      <w:r w:rsidRPr="00392FDA">
        <w:rPr>
          <w:rFonts w:cs="Arial"/>
          <w:b/>
          <w:sz w:val="20"/>
        </w:rPr>
        <w:t xml:space="preserve">Regie: </w:t>
      </w:r>
      <w:r w:rsidR="00C44B07">
        <w:rPr>
          <w:rFonts w:cs="Arial"/>
          <w:b/>
          <w:sz w:val="20"/>
        </w:rPr>
        <w:t>Lilja Rupprecht</w:t>
      </w:r>
    </w:p>
    <w:p w14:paraId="2F6EC65B" w14:textId="7F93DA90" w:rsidR="00C36CC6" w:rsidRPr="00E57153" w:rsidRDefault="00C44B07" w:rsidP="00392FDA">
      <w:pPr>
        <w:shd w:val="clear" w:color="auto" w:fill="FFFFFF"/>
        <w:rPr>
          <w:rFonts w:cs="Arial"/>
          <w:b/>
          <w:sz w:val="20"/>
        </w:rPr>
      </w:pPr>
      <w:r>
        <w:rPr>
          <w:rFonts w:cs="Arial"/>
          <w:b/>
          <w:sz w:val="20"/>
        </w:rPr>
        <w:t>Premiere</w:t>
      </w:r>
      <w:r w:rsidR="00392FDA">
        <w:rPr>
          <w:rFonts w:cs="Arial"/>
          <w:b/>
          <w:sz w:val="20"/>
        </w:rPr>
        <w:t xml:space="preserve"> am</w:t>
      </w:r>
      <w:r w:rsidR="00392FDA" w:rsidRPr="00392FDA">
        <w:rPr>
          <w:rFonts w:cs="Arial"/>
          <w:b/>
          <w:sz w:val="20"/>
        </w:rPr>
        <w:t xml:space="preserve"> </w:t>
      </w:r>
      <w:r>
        <w:rPr>
          <w:rFonts w:cs="Arial"/>
          <w:b/>
          <w:sz w:val="20"/>
        </w:rPr>
        <w:t>14</w:t>
      </w:r>
      <w:r w:rsidR="00392FDA" w:rsidRPr="00392FDA">
        <w:rPr>
          <w:rFonts w:cs="Arial"/>
          <w:b/>
          <w:sz w:val="20"/>
        </w:rPr>
        <w:t xml:space="preserve">. </w:t>
      </w:r>
      <w:r>
        <w:rPr>
          <w:rFonts w:cs="Arial"/>
          <w:b/>
          <w:sz w:val="20"/>
        </w:rPr>
        <w:t>März</w:t>
      </w:r>
      <w:r w:rsidR="00392FDA" w:rsidRPr="00392FDA">
        <w:rPr>
          <w:rFonts w:cs="Arial"/>
          <w:b/>
          <w:sz w:val="20"/>
        </w:rPr>
        <w:t xml:space="preserve"> </w:t>
      </w:r>
      <w:r w:rsidR="00214118">
        <w:rPr>
          <w:rFonts w:cs="Arial"/>
          <w:b/>
          <w:sz w:val="20"/>
        </w:rPr>
        <w:t>2025</w:t>
      </w:r>
      <w:r w:rsidR="00C36CC6" w:rsidRPr="00E57153">
        <w:rPr>
          <w:rFonts w:cs="Arial"/>
          <w:b/>
          <w:sz w:val="20"/>
        </w:rPr>
        <w:t xml:space="preserve"> | Pfauen</w:t>
      </w:r>
    </w:p>
    <w:p w14:paraId="47BC6F2B" w14:textId="77777777" w:rsidR="00C36CC6" w:rsidRPr="00E57153" w:rsidRDefault="00C36CC6" w:rsidP="00C36CC6">
      <w:pPr>
        <w:rPr>
          <w:rFonts w:cs="Arial"/>
          <w:b/>
          <w:sz w:val="20"/>
        </w:rPr>
      </w:pPr>
    </w:p>
    <w:p w14:paraId="10F7DD3B" w14:textId="5E1C3CFA" w:rsidR="00C36CC6" w:rsidRPr="00E57153" w:rsidRDefault="00C36CC6" w:rsidP="00C44B07">
      <w:pPr>
        <w:rPr>
          <w:rFonts w:cs="Arial"/>
          <w:color w:val="000000" w:themeColor="text1"/>
          <w:sz w:val="20"/>
        </w:rPr>
      </w:pPr>
      <w:r w:rsidRPr="00AA789F">
        <w:rPr>
          <w:rFonts w:cs="Arial"/>
          <w:b/>
          <w:color w:val="000000" w:themeColor="text1"/>
          <w:sz w:val="20"/>
        </w:rPr>
        <w:t xml:space="preserve">Mit: </w:t>
      </w:r>
      <w:r w:rsidR="00C44B07">
        <w:rPr>
          <w:rFonts w:cs="Arial"/>
          <w:b/>
          <w:color w:val="000000" w:themeColor="text1"/>
          <w:sz w:val="20"/>
        </w:rPr>
        <w:t xml:space="preserve">Elias Arens, </w:t>
      </w:r>
      <w:proofErr w:type="spellStart"/>
      <w:r w:rsidR="00C44B07">
        <w:rPr>
          <w:rFonts w:cs="Arial"/>
          <w:b/>
          <w:color w:val="000000" w:themeColor="text1"/>
          <w:sz w:val="20"/>
        </w:rPr>
        <w:t>Noha</w:t>
      </w:r>
      <w:proofErr w:type="spellEnd"/>
      <w:r w:rsidR="00C44B07">
        <w:rPr>
          <w:rFonts w:cs="Arial"/>
          <w:b/>
          <w:color w:val="000000" w:themeColor="text1"/>
          <w:sz w:val="20"/>
        </w:rPr>
        <w:t xml:space="preserve"> </w:t>
      </w:r>
      <w:proofErr w:type="spellStart"/>
      <w:r w:rsidR="00C44B07">
        <w:rPr>
          <w:rFonts w:cs="Arial"/>
          <w:b/>
          <w:color w:val="000000" w:themeColor="text1"/>
          <w:sz w:val="20"/>
        </w:rPr>
        <w:t>Badir</w:t>
      </w:r>
      <w:proofErr w:type="spellEnd"/>
      <w:r w:rsidR="00C44B07">
        <w:rPr>
          <w:rFonts w:cs="Arial"/>
          <w:b/>
          <w:color w:val="000000" w:themeColor="text1"/>
          <w:sz w:val="20"/>
        </w:rPr>
        <w:t xml:space="preserve">, Vincent Basse, Matthias Brücker, Robin Gilly, Sophie Hottinger, Karin Pfammatter, Fridolin </w:t>
      </w:r>
      <w:proofErr w:type="spellStart"/>
      <w:r w:rsidR="00C44B07">
        <w:rPr>
          <w:rFonts w:cs="Arial"/>
          <w:b/>
          <w:color w:val="000000" w:themeColor="text1"/>
          <w:sz w:val="20"/>
        </w:rPr>
        <w:t>Sandmeyer</w:t>
      </w:r>
      <w:proofErr w:type="spellEnd"/>
      <w:r w:rsidR="00C44B07">
        <w:rPr>
          <w:rFonts w:cs="Arial"/>
          <w:b/>
          <w:color w:val="000000" w:themeColor="text1"/>
          <w:sz w:val="20"/>
        </w:rPr>
        <w:t xml:space="preserve">, Simon </w:t>
      </w:r>
      <w:proofErr w:type="spellStart"/>
      <w:r w:rsidR="00C44B07">
        <w:rPr>
          <w:rFonts w:cs="Arial"/>
          <w:b/>
          <w:color w:val="000000" w:themeColor="text1"/>
          <w:sz w:val="20"/>
        </w:rPr>
        <w:t>Stuber</w:t>
      </w:r>
      <w:proofErr w:type="spellEnd"/>
      <w:r w:rsidR="00C44B07">
        <w:rPr>
          <w:rFonts w:cs="Arial"/>
          <w:b/>
          <w:color w:val="000000" w:themeColor="text1"/>
          <w:sz w:val="20"/>
        </w:rPr>
        <w:br/>
      </w:r>
      <w:r w:rsidR="00C44B07" w:rsidRPr="00C44B07">
        <w:rPr>
          <w:rFonts w:cs="Arial"/>
          <w:bCs/>
          <w:color w:val="000000" w:themeColor="text1"/>
          <w:sz w:val="20"/>
        </w:rPr>
        <w:t>Live-Musik: Philipp Rohmer</w:t>
      </w:r>
    </w:p>
    <w:p w14:paraId="0FEEDDA7" w14:textId="77777777" w:rsidR="00C36CC6" w:rsidRDefault="00C36CC6" w:rsidP="00C36CC6">
      <w:pPr>
        <w:rPr>
          <w:rFonts w:cs="Arial"/>
          <w:color w:val="000000" w:themeColor="text1"/>
          <w:sz w:val="20"/>
        </w:rPr>
      </w:pPr>
    </w:p>
    <w:p w14:paraId="59BA1281" w14:textId="77777777" w:rsidR="00392FDA" w:rsidRPr="00E57153" w:rsidRDefault="00392FDA" w:rsidP="00C36CC6">
      <w:pPr>
        <w:rPr>
          <w:rFonts w:cs="Arial"/>
          <w:color w:val="000000" w:themeColor="text1"/>
          <w:sz w:val="20"/>
        </w:rPr>
      </w:pPr>
    </w:p>
    <w:p w14:paraId="5264B99A" w14:textId="77777777" w:rsidR="00C36CC6" w:rsidRPr="00E57153" w:rsidRDefault="00C36CC6" w:rsidP="00C36CC6">
      <w:pPr>
        <w:rPr>
          <w:rFonts w:cs="Arial"/>
          <w:color w:val="000000" w:themeColor="text1"/>
          <w:sz w:val="20"/>
        </w:rPr>
      </w:pPr>
      <w:r w:rsidRPr="00E57153">
        <w:rPr>
          <w:rFonts w:cs="Arial"/>
          <w:color w:val="000000" w:themeColor="text1"/>
          <w:sz w:val="20"/>
        </w:rPr>
        <w:t>PRESSEFOTOS</w:t>
      </w:r>
    </w:p>
    <w:p w14:paraId="7D312182" w14:textId="746DF05E" w:rsidR="00C36CC6" w:rsidRPr="00E57153" w:rsidRDefault="00C36CC6" w:rsidP="00C36CC6">
      <w:pPr>
        <w:rPr>
          <w:rFonts w:cs="Arial"/>
          <w:color w:val="000000" w:themeColor="text1"/>
          <w:sz w:val="20"/>
        </w:rPr>
      </w:pPr>
      <w:r w:rsidRPr="00E57153">
        <w:rPr>
          <w:rFonts w:cs="Arial"/>
          <w:color w:val="000000" w:themeColor="text1"/>
          <w:sz w:val="20"/>
        </w:rPr>
        <w:t xml:space="preserve">© </w:t>
      </w:r>
      <w:r w:rsidR="00C44B07">
        <w:rPr>
          <w:rFonts w:cs="Arial"/>
          <w:color w:val="000000" w:themeColor="text1"/>
          <w:sz w:val="20"/>
        </w:rPr>
        <w:t>Philip Frowein</w:t>
      </w:r>
    </w:p>
    <w:p w14:paraId="60DF6CE3" w14:textId="77777777" w:rsidR="00C36CC6" w:rsidRPr="00E57153" w:rsidRDefault="00C36CC6" w:rsidP="00C36CC6">
      <w:pPr>
        <w:rPr>
          <w:rFonts w:cs="Arial"/>
          <w:color w:val="000000" w:themeColor="text1"/>
          <w:sz w:val="20"/>
        </w:rPr>
      </w:pPr>
    </w:p>
    <w:p w14:paraId="7661399F" w14:textId="77777777" w:rsidR="00C36CC6" w:rsidRPr="00E57153" w:rsidRDefault="00C36CC6" w:rsidP="00C36CC6">
      <w:pPr>
        <w:rPr>
          <w:rFonts w:cs="Arial"/>
          <w:b/>
          <w:color w:val="000000" w:themeColor="text1"/>
          <w:sz w:val="20"/>
        </w:rPr>
      </w:pPr>
      <w:r w:rsidRPr="00E57153">
        <w:rPr>
          <w:rFonts w:cs="Arial"/>
          <w:color w:val="000000" w:themeColor="text1"/>
          <w:sz w:val="20"/>
        </w:rPr>
        <w:t>Bildlegende (von links nach rechts):</w:t>
      </w:r>
    </w:p>
    <w:p w14:paraId="0AEC7DF4" w14:textId="77777777" w:rsidR="00C36CC6" w:rsidRPr="00E57153" w:rsidRDefault="00C36CC6" w:rsidP="00C36CC6">
      <w:pPr>
        <w:rPr>
          <w:rFonts w:cs="Arial"/>
          <w:color w:val="000000" w:themeColor="text1"/>
          <w:sz w:val="20"/>
        </w:rPr>
      </w:pPr>
    </w:p>
    <w:p w14:paraId="2DA8B06A" w14:textId="3206C57F" w:rsidR="00392FDA" w:rsidRPr="005D5630" w:rsidRDefault="00C44B07" w:rsidP="00C36CC6">
      <w:pPr>
        <w:pStyle w:val="Listenabsatz"/>
        <w:numPr>
          <w:ilvl w:val="0"/>
          <w:numId w:val="6"/>
        </w:numPr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t>Philipp Rohmer, Simon Stuber, Sophie Hottinger, Elias Arens, Robin Gilly, Karin Pfammatter</w:t>
      </w:r>
    </w:p>
    <w:p w14:paraId="3B84A3E1" w14:textId="0A7DC8B7" w:rsidR="00392FDA" w:rsidRPr="005D5630" w:rsidRDefault="00C44B07" w:rsidP="00392FDA">
      <w:pPr>
        <w:pStyle w:val="Listenabsatz"/>
        <w:numPr>
          <w:ilvl w:val="0"/>
          <w:numId w:val="6"/>
        </w:numPr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t xml:space="preserve">Vorne: Matthias Brücker, Simon </w:t>
      </w:r>
      <w:proofErr w:type="spellStart"/>
      <w:r>
        <w:rPr>
          <w:rFonts w:cs="Arial"/>
          <w:color w:val="000000" w:themeColor="text1"/>
          <w:sz w:val="20"/>
        </w:rPr>
        <w:t>Stuber</w:t>
      </w:r>
      <w:proofErr w:type="spellEnd"/>
      <w:r>
        <w:rPr>
          <w:rFonts w:cs="Arial"/>
          <w:color w:val="000000" w:themeColor="text1"/>
          <w:sz w:val="20"/>
        </w:rPr>
        <w:t xml:space="preserve">, </w:t>
      </w:r>
      <w:proofErr w:type="spellStart"/>
      <w:r>
        <w:rPr>
          <w:rFonts w:cs="Arial"/>
          <w:color w:val="000000" w:themeColor="text1"/>
          <w:sz w:val="20"/>
        </w:rPr>
        <w:t>Noha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Badir</w:t>
      </w:r>
      <w:proofErr w:type="spellEnd"/>
      <w:r>
        <w:rPr>
          <w:rFonts w:cs="Arial"/>
          <w:color w:val="000000" w:themeColor="text1"/>
          <w:sz w:val="20"/>
        </w:rPr>
        <w:br/>
        <w:t xml:space="preserve">Hinten: Robin </w:t>
      </w:r>
      <w:proofErr w:type="spellStart"/>
      <w:r>
        <w:rPr>
          <w:rFonts w:cs="Arial"/>
          <w:color w:val="000000" w:themeColor="text1"/>
          <w:sz w:val="20"/>
        </w:rPr>
        <w:t>Gilly</w:t>
      </w:r>
      <w:proofErr w:type="spellEnd"/>
      <w:r>
        <w:rPr>
          <w:rFonts w:cs="Arial"/>
          <w:color w:val="000000" w:themeColor="text1"/>
          <w:sz w:val="20"/>
        </w:rPr>
        <w:t xml:space="preserve">, Fridolin </w:t>
      </w:r>
      <w:proofErr w:type="spellStart"/>
      <w:r>
        <w:rPr>
          <w:rFonts w:cs="Arial"/>
          <w:color w:val="000000" w:themeColor="text1"/>
          <w:sz w:val="20"/>
        </w:rPr>
        <w:t>Sandmeyer</w:t>
      </w:r>
      <w:proofErr w:type="spellEnd"/>
      <w:r>
        <w:rPr>
          <w:rFonts w:cs="Arial"/>
          <w:color w:val="000000" w:themeColor="text1"/>
          <w:sz w:val="20"/>
        </w:rPr>
        <w:t>, Vincent Basse</w:t>
      </w:r>
    </w:p>
    <w:p w14:paraId="6A8FD29E" w14:textId="234D3CCA" w:rsidR="00392FDA" w:rsidRPr="005D5630" w:rsidRDefault="00C44B07" w:rsidP="005D5630">
      <w:pPr>
        <w:pStyle w:val="Listenabsatz"/>
        <w:numPr>
          <w:ilvl w:val="0"/>
          <w:numId w:val="6"/>
        </w:numPr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t xml:space="preserve">Matthias Brücker, Fridolin </w:t>
      </w:r>
      <w:proofErr w:type="spellStart"/>
      <w:r>
        <w:rPr>
          <w:rFonts w:cs="Arial"/>
          <w:color w:val="000000" w:themeColor="text1"/>
          <w:sz w:val="20"/>
        </w:rPr>
        <w:t>Sandmeyer</w:t>
      </w:r>
      <w:proofErr w:type="spellEnd"/>
      <w:r w:rsidR="00C36CC6" w:rsidRPr="005D5630">
        <w:rPr>
          <w:rFonts w:cs="Arial"/>
          <w:color w:val="000000" w:themeColor="text1"/>
          <w:sz w:val="20"/>
        </w:rPr>
        <w:tab/>
      </w:r>
    </w:p>
    <w:p w14:paraId="2A8FD61C" w14:textId="4C8C2F96" w:rsidR="00392FDA" w:rsidRPr="005D5630" w:rsidRDefault="00C44B07" w:rsidP="005D5630">
      <w:pPr>
        <w:pStyle w:val="Listenabsatz"/>
        <w:numPr>
          <w:ilvl w:val="0"/>
          <w:numId w:val="6"/>
        </w:numPr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t xml:space="preserve">Elias Arens, Sophie Hottinger, Robin </w:t>
      </w:r>
      <w:proofErr w:type="spellStart"/>
      <w:r>
        <w:rPr>
          <w:rFonts w:cs="Arial"/>
          <w:color w:val="000000" w:themeColor="text1"/>
          <w:sz w:val="20"/>
        </w:rPr>
        <w:t>Gilly</w:t>
      </w:r>
      <w:proofErr w:type="spellEnd"/>
      <w:r>
        <w:rPr>
          <w:rFonts w:cs="Arial"/>
          <w:color w:val="000000" w:themeColor="text1"/>
          <w:sz w:val="20"/>
        </w:rPr>
        <w:t xml:space="preserve">, Karin Pfammatter, </w:t>
      </w:r>
      <w:proofErr w:type="spellStart"/>
      <w:r>
        <w:rPr>
          <w:rFonts w:cs="Arial"/>
          <w:color w:val="000000" w:themeColor="text1"/>
          <w:sz w:val="20"/>
        </w:rPr>
        <w:t>Noha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Badir</w:t>
      </w:r>
      <w:proofErr w:type="spellEnd"/>
      <w:r>
        <w:rPr>
          <w:rFonts w:cs="Arial"/>
          <w:color w:val="000000" w:themeColor="text1"/>
          <w:sz w:val="20"/>
        </w:rPr>
        <w:t xml:space="preserve">, Simon </w:t>
      </w:r>
      <w:proofErr w:type="spellStart"/>
      <w:r>
        <w:rPr>
          <w:rFonts w:cs="Arial"/>
          <w:color w:val="000000" w:themeColor="text1"/>
          <w:sz w:val="20"/>
        </w:rPr>
        <w:t>Stuber</w:t>
      </w:r>
      <w:proofErr w:type="spellEnd"/>
      <w:r>
        <w:rPr>
          <w:rFonts w:cs="Arial"/>
          <w:color w:val="000000" w:themeColor="text1"/>
          <w:sz w:val="20"/>
        </w:rPr>
        <w:t xml:space="preserve">, Matthias Brücker, Vincent Basse, Fridolin </w:t>
      </w:r>
      <w:proofErr w:type="spellStart"/>
      <w:r>
        <w:rPr>
          <w:rFonts w:cs="Arial"/>
          <w:color w:val="000000" w:themeColor="text1"/>
          <w:sz w:val="20"/>
        </w:rPr>
        <w:t>Sandmeyer</w:t>
      </w:r>
      <w:proofErr w:type="spellEnd"/>
    </w:p>
    <w:p w14:paraId="6B15BA6C" w14:textId="7D6756C7" w:rsidR="00392FDA" w:rsidRPr="005D5630" w:rsidRDefault="00C44B07" w:rsidP="00392FDA">
      <w:pPr>
        <w:pStyle w:val="Listenabsatz"/>
        <w:numPr>
          <w:ilvl w:val="0"/>
          <w:numId w:val="6"/>
        </w:numPr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t xml:space="preserve">Karin Pfammatter, Fridolin </w:t>
      </w:r>
      <w:proofErr w:type="spellStart"/>
      <w:r>
        <w:rPr>
          <w:rFonts w:cs="Arial"/>
          <w:color w:val="000000" w:themeColor="text1"/>
          <w:sz w:val="20"/>
        </w:rPr>
        <w:t>Sandmeyer</w:t>
      </w:r>
      <w:proofErr w:type="spellEnd"/>
    </w:p>
    <w:p w14:paraId="3B9DC1A9" w14:textId="6C2857D5" w:rsidR="00392FDA" w:rsidRPr="00C44B07" w:rsidRDefault="00C44B07" w:rsidP="00392FDA">
      <w:pPr>
        <w:pStyle w:val="Listenabsatz"/>
        <w:numPr>
          <w:ilvl w:val="0"/>
          <w:numId w:val="6"/>
        </w:numPr>
        <w:rPr>
          <w:rFonts w:cs="Arial"/>
          <w:color w:val="000000" w:themeColor="text1"/>
          <w:sz w:val="20"/>
          <w:lang w:val="en-US"/>
        </w:rPr>
      </w:pPr>
      <w:r w:rsidRPr="00C44B07">
        <w:rPr>
          <w:rFonts w:cs="Arial"/>
          <w:color w:val="000000" w:themeColor="text1"/>
          <w:sz w:val="20"/>
          <w:lang w:val="en-US"/>
        </w:rPr>
        <w:t>Vincent Basse, Fridolin Sandmeyer, Sophie</w:t>
      </w:r>
      <w:r>
        <w:rPr>
          <w:rFonts w:cs="Arial"/>
          <w:color w:val="000000" w:themeColor="text1"/>
          <w:sz w:val="20"/>
          <w:lang w:val="en-US"/>
        </w:rPr>
        <w:t xml:space="preserve"> </w:t>
      </w:r>
      <w:proofErr w:type="spellStart"/>
      <w:r>
        <w:rPr>
          <w:rFonts w:cs="Arial"/>
          <w:color w:val="000000" w:themeColor="text1"/>
          <w:sz w:val="20"/>
          <w:lang w:val="en-US"/>
        </w:rPr>
        <w:t>Hottinger</w:t>
      </w:r>
      <w:proofErr w:type="spellEnd"/>
      <w:r>
        <w:rPr>
          <w:rFonts w:cs="Arial"/>
          <w:color w:val="000000" w:themeColor="text1"/>
          <w:sz w:val="20"/>
          <w:lang w:val="en-US"/>
        </w:rPr>
        <w:t xml:space="preserve">, Matthias </w:t>
      </w:r>
      <w:proofErr w:type="spellStart"/>
      <w:r>
        <w:rPr>
          <w:rFonts w:cs="Arial"/>
          <w:color w:val="000000" w:themeColor="text1"/>
          <w:sz w:val="20"/>
          <w:lang w:val="en-US"/>
        </w:rPr>
        <w:t>Brücker</w:t>
      </w:r>
      <w:proofErr w:type="spellEnd"/>
      <w:r>
        <w:rPr>
          <w:rFonts w:cs="Arial"/>
          <w:color w:val="000000" w:themeColor="text1"/>
          <w:sz w:val="20"/>
          <w:lang w:val="en-US"/>
        </w:rPr>
        <w:t xml:space="preserve">, Robin Gilly, Simon </w:t>
      </w:r>
      <w:proofErr w:type="spellStart"/>
      <w:r>
        <w:rPr>
          <w:rFonts w:cs="Arial"/>
          <w:color w:val="000000" w:themeColor="text1"/>
          <w:sz w:val="20"/>
          <w:lang w:val="en-US"/>
        </w:rPr>
        <w:t>Stuber</w:t>
      </w:r>
      <w:proofErr w:type="spellEnd"/>
      <w:r>
        <w:rPr>
          <w:rFonts w:cs="Arial"/>
          <w:color w:val="000000" w:themeColor="text1"/>
          <w:sz w:val="20"/>
          <w:lang w:val="en-US"/>
        </w:rPr>
        <w:t xml:space="preserve">, </w:t>
      </w:r>
      <w:proofErr w:type="spellStart"/>
      <w:r>
        <w:rPr>
          <w:rFonts w:cs="Arial"/>
          <w:color w:val="000000" w:themeColor="text1"/>
          <w:sz w:val="20"/>
          <w:lang w:val="en-US"/>
        </w:rPr>
        <w:t>Noha</w:t>
      </w:r>
      <w:proofErr w:type="spellEnd"/>
      <w:r>
        <w:rPr>
          <w:rFonts w:cs="Arial"/>
          <w:color w:val="000000" w:themeColor="text1"/>
          <w:sz w:val="20"/>
          <w:lang w:val="en-US"/>
        </w:rPr>
        <w:t xml:space="preserve"> </w:t>
      </w:r>
      <w:proofErr w:type="spellStart"/>
      <w:r>
        <w:rPr>
          <w:rFonts w:cs="Arial"/>
          <w:color w:val="000000" w:themeColor="text1"/>
          <w:sz w:val="20"/>
          <w:lang w:val="en-US"/>
        </w:rPr>
        <w:t>Badir</w:t>
      </w:r>
      <w:proofErr w:type="spellEnd"/>
      <w:r>
        <w:rPr>
          <w:rFonts w:cs="Arial"/>
          <w:color w:val="000000" w:themeColor="text1"/>
          <w:sz w:val="20"/>
          <w:lang w:val="en-US"/>
        </w:rPr>
        <w:t>, Karin Pfammatter</w:t>
      </w:r>
    </w:p>
    <w:p w14:paraId="75C1A25C" w14:textId="77777777" w:rsidR="00026C98" w:rsidRDefault="00026C98" w:rsidP="00E84710">
      <w:pPr>
        <w:rPr>
          <w:rFonts w:cs="Arial"/>
          <w:b/>
          <w:bCs/>
          <w:color w:val="000000" w:themeColor="text1"/>
          <w:sz w:val="20"/>
        </w:rPr>
      </w:pPr>
    </w:p>
    <w:p w14:paraId="479F8433" w14:textId="1B4E56FE" w:rsidR="00125A17" w:rsidRPr="00A115BD" w:rsidRDefault="00125A17" w:rsidP="00125A17">
      <w:pPr>
        <w:spacing w:line="240" w:lineRule="auto"/>
        <w:textAlignment w:val="baseline"/>
        <w:rPr>
          <w:rFonts w:ascii="Times New Roman" w:hAnsi="Times New Roman"/>
          <w:b/>
          <w:bCs/>
          <w:spacing w:val="0"/>
          <w:lang w:eastAsia="de-DE"/>
        </w:rPr>
      </w:pPr>
      <w:r w:rsidRPr="00A115BD">
        <w:rPr>
          <w:b/>
          <w:bCs/>
        </w:rPr>
        <w:t>Inszenierung</w:t>
      </w:r>
      <w:r w:rsidR="00A115BD" w:rsidRPr="00A115BD">
        <w:rPr>
          <w:b/>
          <w:bCs/>
        </w:rPr>
        <w:t>:</w:t>
      </w:r>
      <w:r w:rsidRPr="00A115BD">
        <w:rPr>
          <w:rFonts w:ascii="Times New Roman" w:hAnsi="Times New Roman"/>
          <w:b/>
          <w:bCs/>
          <w:spacing w:val="0"/>
          <w:lang w:eastAsia="de-DE"/>
        </w:rPr>
        <w:t xml:space="preserve"> </w:t>
      </w:r>
      <w:r w:rsidRPr="00A115BD">
        <w:rPr>
          <w:b/>
          <w:bCs/>
        </w:rPr>
        <w:t>Lilja Rupprecht</w:t>
      </w:r>
    </w:p>
    <w:p w14:paraId="76913549" w14:textId="276C1947" w:rsidR="00125A17" w:rsidRPr="00A115BD" w:rsidRDefault="00125A17" w:rsidP="00125A17">
      <w:pPr>
        <w:textAlignment w:val="baseline"/>
        <w:rPr>
          <w:b/>
          <w:bCs/>
        </w:rPr>
      </w:pPr>
      <w:r w:rsidRPr="00A115BD">
        <w:rPr>
          <w:b/>
          <w:bCs/>
        </w:rPr>
        <w:t>Bühnenbild</w:t>
      </w:r>
      <w:r w:rsidR="00A115BD" w:rsidRPr="00A115BD">
        <w:rPr>
          <w:b/>
          <w:bCs/>
        </w:rPr>
        <w:t>:</w:t>
      </w:r>
      <w:r w:rsidRPr="00A115BD">
        <w:rPr>
          <w:b/>
          <w:bCs/>
        </w:rPr>
        <w:t xml:space="preserve"> Annelies </w:t>
      </w:r>
      <w:proofErr w:type="spellStart"/>
      <w:r w:rsidRPr="00A115BD">
        <w:rPr>
          <w:b/>
          <w:bCs/>
        </w:rPr>
        <w:t>Vanlaere</w:t>
      </w:r>
      <w:proofErr w:type="spellEnd"/>
      <w:r w:rsidRPr="00A115BD">
        <w:rPr>
          <w:b/>
          <w:bCs/>
        </w:rPr>
        <w:t xml:space="preserve"> </w:t>
      </w:r>
    </w:p>
    <w:p w14:paraId="56AA02DF" w14:textId="59D70E44" w:rsidR="00125A17" w:rsidRPr="00A115BD" w:rsidRDefault="00125A17" w:rsidP="00125A17">
      <w:pPr>
        <w:textAlignment w:val="baseline"/>
        <w:rPr>
          <w:b/>
          <w:bCs/>
        </w:rPr>
      </w:pPr>
      <w:r w:rsidRPr="00A115BD">
        <w:rPr>
          <w:b/>
          <w:bCs/>
        </w:rPr>
        <w:t>Kostümbild</w:t>
      </w:r>
      <w:r w:rsidR="00A115BD" w:rsidRPr="00A115BD">
        <w:rPr>
          <w:b/>
          <w:bCs/>
        </w:rPr>
        <w:t>:</w:t>
      </w:r>
      <w:r w:rsidRPr="00A115BD">
        <w:rPr>
          <w:b/>
          <w:bCs/>
        </w:rPr>
        <w:t xml:space="preserve"> Victoria Behr </w:t>
      </w:r>
    </w:p>
    <w:p w14:paraId="66B91AFA" w14:textId="2A4B34C6" w:rsidR="00125A17" w:rsidRPr="00A115BD" w:rsidRDefault="00125A17" w:rsidP="00125A17">
      <w:pPr>
        <w:textAlignment w:val="baseline"/>
        <w:rPr>
          <w:b/>
          <w:bCs/>
        </w:rPr>
      </w:pPr>
      <w:r w:rsidRPr="00A115BD">
        <w:rPr>
          <w:b/>
          <w:bCs/>
        </w:rPr>
        <w:t>Musik</w:t>
      </w:r>
      <w:r w:rsidR="00A115BD" w:rsidRPr="00A115BD">
        <w:rPr>
          <w:b/>
          <w:bCs/>
        </w:rPr>
        <w:t>:</w:t>
      </w:r>
      <w:r w:rsidRPr="00A115BD">
        <w:rPr>
          <w:b/>
          <w:bCs/>
        </w:rPr>
        <w:t xml:space="preserve"> Philipp Rohmer </w:t>
      </w:r>
    </w:p>
    <w:p w14:paraId="2C55A23A" w14:textId="22346341" w:rsidR="00125A17" w:rsidRPr="00A115BD" w:rsidRDefault="00125A17" w:rsidP="00125A17">
      <w:pPr>
        <w:textAlignment w:val="baseline"/>
        <w:rPr>
          <w:b/>
          <w:bCs/>
        </w:rPr>
      </w:pPr>
      <w:r w:rsidRPr="00A115BD">
        <w:rPr>
          <w:b/>
          <w:bCs/>
        </w:rPr>
        <w:t>Choreographie</w:t>
      </w:r>
      <w:r w:rsidR="00A115BD" w:rsidRPr="00A115BD">
        <w:rPr>
          <w:b/>
          <w:bCs/>
        </w:rPr>
        <w:t>:</w:t>
      </w:r>
      <w:r w:rsidRPr="00A115BD">
        <w:rPr>
          <w:b/>
          <w:bCs/>
        </w:rPr>
        <w:t xml:space="preserve"> </w:t>
      </w:r>
      <w:proofErr w:type="spellStart"/>
      <w:r w:rsidRPr="00A115BD">
        <w:rPr>
          <w:b/>
          <w:bCs/>
        </w:rPr>
        <w:t>Rônni</w:t>
      </w:r>
      <w:proofErr w:type="spellEnd"/>
      <w:r w:rsidRPr="00A115BD">
        <w:rPr>
          <w:b/>
          <w:bCs/>
        </w:rPr>
        <w:t xml:space="preserve"> </w:t>
      </w:r>
      <w:proofErr w:type="spellStart"/>
      <w:r w:rsidRPr="00A115BD">
        <w:rPr>
          <w:b/>
          <w:bCs/>
        </w:rPr>
        <w:t>Maciel</w:t>
      </w:r>
      <w:proofErr w:type="spellEnd"/>
      <w:r w:rsidRPr="00A115BD">
        <w:rPr>
          <w:b/>
          <w:bCs/>
        </w:rPr>
        <w:t xml:space="preserve"> </w:t>
      </w:r>
    </w:p>
    <w:p w14:paraId="0A85EE1F" w14:textId="4ED0677D" w:rsidR="00125A17" w:rsidRPr="00A115BD" w:rsidRDefault="00125A17" w:rsidP="00125A17">
      <w:pPr>
        <w:textAlignment w:val="baseline"/>
        <w:rPr>
          <w:b/>
          <w:bCs/>
        </w:rPr>
      </w:pPr>
      <w:r w:rsidRPr="00A115BD">
        <w:rPr>
          <w:b/>
          <w:bCs/>
        </w:rPr>
        <w:t>Video</w:t>
      </w:r>
      <w:r w:rsidR="00A115BD" w:rsidRPr="00A115BD">
        <w:rPr>
          <w:b/>
          <w:bCs/>
        </w:rPr>
        <w:t>:</w:t>
      </w:r>
      <w:r w:rsidRPr="00A115BD">
        <w:rPr>
          <w:b/>
          <w:bCs/>
        </w:rPr>
        <w:t xml:space="preserve"> Moritz </w:t>
      </w:r>
      <w:proofErr w:type="spellStart"/>
      <w:r w:rsidRPr="00A115BD">
        <w:rPr>
          <w:b/>
          <w:bCs/>
        </w:rPr>
        <w:t>Grewenig</w:t>
      </w:r>
      <w:proofErr w:type="spellEnd"/>
      <w:r w:rsidRPr="00A115BD">
        <w:rPr>
          <w:b/>
          <w:bCs/>
        </w:rPr>
        <w:t xml:space="preserve"> </w:t>
      </w:r>
    </w:p>
    <w:p w14:paraId="3A556F78" w14:textId="2C1F0D10" w:rsidR="00125A17" w:rsidRPr="00A115BD" w:rsidRDefault="00125A17" w:rsidP="00125A17">
      <w:pPr>
        <w:textAlignment w:val="baseline"/>
        <w:rPr>
          <w:b/>
          <w:bCs/>
        </w:rPr>
      </w:pPr>
      <w:r w:rsidRPr="00A115BD">
        <w:rPr>
          <w:b/>
          <w:bCs/>
        </w:rPr>
        <w:t>Licht</w:t>
      </w:r>
      <w:r w:rsidR="00A115BD" w:rsidRPr="00A115BD">
        <w:rPr>
          <w:b/>
          <w:bCs/>
        </w:rPr>
        <w:t>:</w:t>
      </w:r>
      <w:r w:rsidRPr="00A115BD">
        <w:rPr>
          <w:b/>
          <w:bCs/>
        </w:rPr>
        <w:t xml:space="preserve"> Gerhard Patzelt </w:t>
      </w:r>
    </w:p>
    <w:p w14:paraId="39C23E53" w14:textId="3E44F2CF" w:rsidR="00125A17" w:rsidRPr="00A115BD" w:rsidRDefault="00125A17" w:rsidP="00125A17">
      <w:pPr>
        <w:textAlignment w:val="baseline"/>
        <w:rPr>
          <w:b/>
          <w:bCs/>
        </w:rPr>
      </w:pPr>
      <w:r w:rsidRPr="00A115BD">
        <w:rPr>
          <w:b/>
          <w:bCs/>
        </w:rPr>
        <w:t>Dramaturgie</w:t>
      </w:r>
      <w:r w:rsidR="00A115BD" w:rsidRPr="00A115BD">
        <w:rPr>
          <w:b/>
          <w:bCs/>
        </w:rPr>
        <w:t>:</w:t>
      </w:r>
      <w:r w:rsidRPr="00A115BD">
        <w:rPr>
          <w:b/>
          <w:bCs/>
        </w:rPr>
        <w:t xml:space="preserve"> Maike Müller </w:t>
      </w:r>
    </w:p>
    <w:p w14:paraId="370E1A1F" w14:textId="7623BA6D" w:rsidR="00125A17" w:rsidRPr="00A115BD" w:rsidRDefault="00125A17" w:rsidP="00125A17">
      <w:pPr>
        <w:textAlignment w:val="baseline"/>
        <w:rPr>
          <w:b/>
          <w:bCs/>
        </w:rPr>
      </w:pPr>
      <w:r w:rsidRPr="00A115BD">
        <w:rPr>
          <w:b/>
          <w:bCs/>
        </w:rPr>
        <w:t>Produktionsleitung Hora</w:t>
      </w:r>
      <w:r w:rsidR="00A115BD" w:rsidRPr="00A115BD">
        <w:rPr>
          <w:b/>
          <w:bCs/>
        </w:rPr>
        <w:t>:</w:t>
      </w:r>
      <w:r w:rsidRPr="00A115BD">
        <w:rPr>
          <w:b/>
          <w:bCs/>
        </w:rPr>
        <w:t xml:space="preserve"> Jörg Schwahlen </w:t>
      </w:r>
    </w:p>
    <w:p w14:paraId="0E6E3374" w14:textId="53B3CF86" w:rsidR="00125A17" w:rsidRPr="00A115BD" w:rsidRDefault="00125A17" w:rsidP="00125A17">
      <w:pPr>
        <w:textAlignment w:val="baseline"/>
        <w:rPr>
          <w:b/>
          <w:bCs/>
        </w:rPr>
      </w:pPr>
      <w:r w:rsidRPr="00A115BD">
        <w:rPr>
          <w:b/>
          <w:bCs/>
        </w:rPr>
        <w:t>Theaterpädagogik Hora</w:t>
      </w:r>
      <w:r w:rsidR="00A115BD" w:rsidRPr="00A115BD">
        <w:rPr>
          <w:b/>
          <w:bCs/>
        </w:rPr>
        <w:t>:</w:t>
      </w:r>
      <w:r w:rsidRPr="00A115BD">
        <w:rPr>
          <w:b/>
          <w:bCs/>
        </w:rPr>
        <w:t xml:space="preserve"> Anna Fierz, Svenja Koch </w:t>
      </w:r>
    </w:p>
    <w:p w14:paraId="2B1D96E6" w14:textId="342D1F1F" w:rsidR="00125A17" w:rsidRPr="00A115BD" w:rsidRDefault="00125A17" w:rsidP="00125A17">
      <w:pPr>
        <w:textAlignment w:val="baseline"/>
        <w:rPr>
          <w:b/>
          <w:bCs/>
        </w:rPr>
      </w:pPr>
      <w:r w:rsidRPr="00A115BD">
        <w:rPr>
          <w:b/>
          <w:bCs/>
        </w:rPr>
        <w:t>Künstlerische Vermittlung T&amp;S</w:t>
      </w:r>
      <w:r w:rsidR="00A115BD" w:rsidRPr="00A115BD">
        <w:rPr>
          <w:b/>
          <w:bCs/>
        </w:rPr>
        <w:t>:</w:t>
      </w:r>
      <w:r w:rsidRPr="00A115BD">
        <w:rPr>
          <w:b/>
          <w:bCs/>
        </w:rPr>
        <w:t xml:space="preserve"> Manuela Runge </w:t>
      </w:r>
    </w:p>
    <w:p w14:paraId="18DE9A52" w14:textId="420FC120" w:rsidR="00125A17" w:rsidRPr="00A115BD" w:rsidRDefault="00125A17" w:rsidP="00125A17">
      <w:pPr>
        <w:textAlignment w:val="baseline"/>
        <w:rPr>
          <w:b/>
          <w:bCs/>
        </w:rPr>
      </w:pPr>
      <w:proofErr w:type="spellStart"/>
      <w:r w:rsidRPr="00A115BD">
        <w:rPr>
          <w:b/>
          <w:bCs/>
        </w:rPr>
        <w:t>Dramaturgieassistenz</w:t>
      </w:r>
      <w:proofErr w:type="spellEnd"/>
      <w:r w:rsidR="00A115BD" w:rsidRPr="00A115BD">
        <w:rPr>
          <w:b/>
          <w:bCs/>
        </w:rPr>
        <w:t>:</w:t>
      </w:r>
      <w:r w:rsidRPr="00A115BD">
        <w:rPr>
          <w:b/>
          <w:bCs/>
        </w:rPr>
        <w:t xml:space="preserve"> Elio Martin Romo </w:t>
      </w:r>
    </w:p>
    <w:p w14:paraId="6EFDC0AE" w14:textId="7170D2CC" w:rsidR="00125A17" w:rsidRPr="00A115BD" w:rsidRDefault="00125A17" w:rsidP="00125A17">
      <w:pPr>
        <w:textAlignment w:val="baseline"/>
        <w:rPr>
          <w:b/>
          <w:bCs/>
        </w:rPr>
      </w:pPr>
      <w:r w:rsidRPr="00A115BD">
        <w:rPr>
          <w:b/>
          <w:bCs/>
        </w:rPr>
        <w:t>Regieassistenz</w:t>
      </w:r>
      <w:r w:rsidR="00A115BD" w:rsidRPr="00A115BD">
        <w:rPr>
          <w:b/>
          <w:bCs/>
        </w:rPr>
        <w:t>:</w:t>
      </w:r>
      <w:r w:rsidRPr="00A115BD">
        <w:rPr>
          <w:b/>
          <w:bCs/>
        </w:rPr>
        <w:t xml:space="preserve"> Linda Hügel </w:t>
      </w:r>
    </w:p>
    <w:p w14:paraId="7FF72871" w14:textId="1053C4B6" w:rsidR="00125A17" w:rsidRPr="00A115BD" w:rsidRDefault="00125A17" w:rsidP="00125A17">
      <w:pPr>
        <w:textAlignment w:val="baseline"/>
        <w:rPr>
          <w:b/>
          <w:bCs/>
        </w:rPr>
      </w:pPr>
      <w:r w:rsidRPr="00A115BD">
        <w:rPr>
          <w:b/>
          <w:bCs/>
        </w:rPr>
        <w:t>Bühnenbildassistenz</w:t>
      </w:r>
      <w:r w:rsidR="00A115BD" w:rsidRPr="00A115BD">
        <w:rPr>
          <w:b/>
          <w:bCs/>
        </w:rPr>
        <w:t>:</w:t>
      </w:r>
      <w:r w:rsidRPr="00A115BD">
        <w:rPr>
          <w:b/>
          <w:bCs/>
        </w:rPr>
        <w:t xml:space="preserve"> Lina Sofie Staudinger </w:t>
      </w:r>
    </w:p>
    <w:p w14:paraId="30C1A1E1" w14:textId="78AE4378" w:rsidR="00125A17" w:rsidRPr="00A115BD" w:rsidRDefault="00125A17" w:rsidP="00125A17">
      <w:pPr>
        <w:textAlignment w:val="baseline"/>
        <w:rPr>
          <w:b/>
          <w:bCs/>
        </w:rPr>
      </w:pPr>
      <w:r w:rsidRPr="00A115BD">
        <w:rPr>
          <w:b/>
          <w:bCs/>
        </w:rPr>
        <w:t>Kostümbildassistenz</w:t>
      </w:r>
      <w:r w:rsidR="00A115BD" w:rsidRPr="00A115BD">
        <w:rPr>
          <w:b/>
          <w:bCs/>
        </w:rPr>
        <w:t>:</w:t>
      </w:r>
      <w:r w:rsidRPr="00A115BD">
        <w:rPr>
          <w:b/>
          <w:bCs/>
        </w:rPr>
        <w:t xml:space="preserve"> Leonie Schöning </w:t>
      </w:r>
    </w:p>
    <w:p w14:paraId="3F80B50D" w14:textId="505F4C20" w:rsidR="00125A17" w:rsidRPr="00A115BD" w:rsidRDefault="00125A17" w:rsidP="00125A17">
      <w:pPr>
        <w:textAlignment w:val="baseline"/>
        <w:rPr>
          <w:b/>
          <w:bCs/>
        </w:rPr>
      </w:pPr>
      <w:proofErr w:type="spellStart"/>
      <w:r w:rsidRPr="00A115BD">
        <w:rPr>
          <w:b/>
          <w:bCs/>
        </w:rPr>
        <w:t>Regiehospitanz</w:t>
      </w:r>
      <w:proofErr w:type="spellEnd"/>
      <w:r w:rsidR="00A115BD" w:rsidRPr="00A115BD">
        <w:rPr>
          <w:b/>
          <w:bCs/>
        </w:rPr>
        <w:t>:</w:t>
      </w:r>
      <w:r w:rsidRPr="00A115BD">
        <w:rPr>
          <w:b/>
          <w:bCs/>
        </w:rPr>
        <w:t xml:space="preserve"> Sarra Seyfi </w:t>
      </w:r>
    </w:p>
    <w:p w14:paraId="0C8E151A" w14:textId="72F8594A" w:rsidR="00125A17" w:rsidRPr="00A115BD" w:rsidRDefault="00125A17" w:rsidP="00125A17">
      <w:pPr>
        <w:textAlignment w:val="baseline"/>
        <w:rPr>
          <w:b/>
          <w:bCs/>
        </w:rPr>
      </w:pPr>
      <w:proofErr w:type="spellStart"/>
      <w:r w:rsidRPr="00A115BD">
        <w:rPr>
          <w:b/>
          <w:bCs/>
        </w:rPr>
        <w:t>Bühnenbildhospitanz</w:t>
      </w:r>
      <w:proofErr w:type="spellEnd"/>
      <w:r w:rsidR="00A115BD" w:rsidRPr="00A115BD">
        <w:rPr>
          <w:b/>
          <w:bCs/>
        </w:rPr>
        <w:t>:</w:t>
      </w:r>
      <w:r w:rsidRPr="00A115BD">
        <w:rPr>
          <w:b/>
          <w:bCs/>
        </w:rPr>
        <w:t xml:space="preserve"> Claudia </w:t>
      </w:r>
      <w:proofErr w:type="spellStart"/>
      <w:r w:rsidRPr="00A115BD">
        <w:rPr>
          <w:b/>
          <w:bCs/>
        </w:rPr>
        <w:t>Gobeli</w:t>
      </w:r>
      <w:proofErr w:type="spellEnd"/>
      <w:r w:rsidRPr="00A115BD">
        <w:rPr>
          <w:b/>
          <w:bCs/>
        </w:rPr>
        <w:t xml:space="preserve"> </w:t>
      </w:r>
    </w:p>
    <w:p w14:paraId="54E4ECBD" w14:textId="3C865AC7" w:rsidR="00125A17" w:rsidRPr="00A115BD" w:rsidRDefault="00125A17" w:rsidP="00125A17">
      <w:pPr>
        <w:textAlignment w:val="baseline"/>
        <w:rPr>
          <w:b/>
          <w:bCs/>
        </w:rPr>
      </w:pPr>
      <w:proofErr w:type="spellStart"/>
      <w:r w:rsidRPr="00A115BD">
        <w:rPr>
          <w:b/>
          <w:bCs/>
        </w:rPr>
        <w:t>Kostümbildhospitanz</w:t>
      </w:r>
      <w:proofErr w:type="spellEnd"/>
      <w:r w:rsidR="00A115BD" w:rsidRPr="00A115BD">
        <w:rPr>
          <w:b/>
          <w:bCs/>
        </w:rPr>
        <w:t>:</w:t>
      </w:r>
      <w:r w:rsidRPr="00A115BD">
        <w:rPr>
          <w:b/>
          <w:bCs/>
        </w:rPr>
        <w:t xml:space="preserve"> Ilia La Belle, Rosina Milla Gruber </w:t>
      </w:r>
    </w:p>
    <w:p w14:paraId="557C1251" w14:textId="0955578B" w:rsidR="00125A17" w:rsidRPr="00A115BD" w:rsidRDefault="00125A17" w:rsidP="00125A17">
      <w:pPr>
        <w:textAlignment w:val="baseline"/>
        <w:rPr>
          <w:b/>
          <w:bCs/>
        </w:rPr>
      </w:pPr>
      <w:proofErr w:type="spellStart"/>
      <w:r w:rsidRPr="00A115BD">
        <w:rPr>
          <w:b/>
          <w:bCs/>
        </w:rPr>
        <w:t>Inspizienz</w:t>
      </w:r>
      <w:proofErr w:type="spellEnd"/>
      <w:r w:rsidR="00A115BD" w:rsidRPr="00A115BD">
        <w:rPr>
          <w:b/>
          <w:bCs/>
        </w:rPr>
        <w:t>:</w:t>
      </w:r>
      <w:r w:rsidRPr="00A115BD">
        <w:rPr>
          <w:b/>
          <w:bCs/>
        </w:rPr>
        <w:t xml:space="preserve"> Eva </w:t>
      </w:r>
      <w:proofErr w:type="spellStart"/>
      <w:r w:rsidRPr="00A115BD">
        <w:rPr>
          <w:b/>
          <w:bCs/>
        </w:rPr>
        <w:t>Willenegger</w:t>
      </w:r>
      <w:proofErr w:type="spellEnd"/>
      <w:r w:rsidRPr="00A115BD">
        <w:rPr>
          <w:b/>
          <w:bCs/>
        </w:rPr>
        <w:t xml:space="preserve"> </w:t>
      </w:r>
    </w:p>
    <w:p w14:paraId="4D7B983D" w14:textId="2A0C1B68" w:rsidR="00125A17" w:rsidRPr="00A115BD" w:rsidRDefault="00125A17" w:rsidP="00125A17">
      <w:pPr>
        <w:textAlignment w:val="baseline"/>
        <w:rPr>
          <w:b/>
          <w:bCs/>
        </w:rPr>
      </w:pPr>
      <w:proofErr w:type="spellStart"/>
      <w:r w:rsidRPr="00A115BD">
        <w:rPr>
          <w:b/>
          <w:bCs/>
        </w:rPr>
        <w:t>Soufflage</w:t>
      </w:r>
      <w:proofErr w:type="spellEnd"/>
      <w:r w:rsidR="00A115BD" w:rsidRPr="00A115BD">
        <w:rPr>
          <w:b/>
          <w:bCs/>
        </w:rPr>
        <w:t>:</w:t>
      </w:r>
      <w:r w:rsidRPr="00A115BD">
        <w:rPr>
          <w:b/>
          <w:bCs/>
        </w:rPr>
        <w:t xml:space="preserve"> Gerlinde Uhlig-</w:t>
      </w:r>
      <w:proofErr w:type="spellStart"/>
      <w:r w:rsidRPr="00A115BD">
        <w:rPr>
          <w:b/>
          <w:bCs/>
        </w:rPr>
        <w:t>Vanet</w:t>
      </w:r>
      <w:proofErr w:type="spellEnd"/>
      <w:r w:rsidRPr="00A115BD">
        <w:rPr>
          <w:b/>
          <w:bCs/>
        </w:rPr>
        <w:t xml:space="preserve"> </w:t>
      </w:r>
    </w:p>
    <w:p w14:paraId="6C0EBB06" w14:textId="2D842931" w:rsidR="00125A17" w:rsidRPr="00A115BD" w:rsidRDefault="00125A17" w:rsidP="00125A17">
      <w:pPr>
        <w:textAlignment w:val="baseline"/>
        <w:rPr>
          <w:b/>
          <w:bCs/>
        </w:rPr>
      </w:pPr>
      <w:r w:rsidRPr="00A115BD">
        <w:rPr>
          <w:b/>
          <w:bCs/>
        </w:rPr>
        <w:t>Koordination Übertitel</w:t>
      </w:r>
      <w:r w:rsidR="00A115BD" w:rsidRPr="00A115BD">
        <w:rPr>
          <w:b/>
          <w:bCs/>
        </w:rPr>
        <w:t>:</w:t>
      </w:r>
      <w:r w:rsidRPr="00A115BD">
        <w:rPr>
          <w:b/>
          <w:bCs/>
        </w:rPr>
        <w:t xml:space="preserve"> Sinikka Weber</w:t>
      </w:r>
    </w:p>
    <w:p w14:paraId="375CD6DB" w14:textId="422D106C" w:rsidR="00125A17" w:rsidRPr="00A115BD" w:rsidRDefault="00125A17" w:rsidP="00125A17">
      <w:pPr>
        <w:textAlignment w:val="baseline"/>
        <w:rPr>
          <w:b/>
          <w:bCs/>
        </w:rPr>
      </w:pPr>
      <w:r w:rsidRPr="00A115BD">
        <w:rPr>
          <w:b/>
          <w:bCs/>
        </w:rPr>
        <w:t>Übertitel Einrichtung</w:t>
      </w:r>
      <w:r w:rsidR="00A115BD" w:rsidRPr="00A115BD">
        <w:rPr>
          <w:b/>
          <w:bCs/>
        </w:rPr>
        <w:t>:</w:t>
      </w:r>
      <w:r w:rsidRPr="00A115BD">
        <w:rPr>
          <w:b/>
          <w:bCs/>
        </w:rPr>
        <w:t xml:space="preserve"> Katrin </w:t>
      </w:r>
      <w:proofErr w:type="spellStart"/>
      <w:r w:rsidRPr="00A115BD">
        <w:rPr>
          <w:b/>
          <w:bCs/>
        </w:rPr>
        <w:t>Meyberg</w:t>
      </w:r>
      <w:proofErr w:type="spellEnd"/>
      <w:r w:rsidRPr="00A115BD">
        <w:rPr>
          <w:b/>
          <w:bCs/>
        </w:rPr>
        <w:t xml:space="preserve"> (</w:t>
      </w:r>
      <w:proofErr w:type="spellStart"/>
      <w:r w:rsidRPr="00A115BD">
        <w:rPr>
          <w:b/>
          <w:bCs/>
        </w:rPr>
        <w:t>Panthea</w:t>
      </w:r>
      <w:proofErr w:type="spellEnd"/>
      <w:r w:rsidRPr="00A115BD">
        <w:rPr>
          <w:b/>
          <w:bCs/>
        </w:rPr>
        <w:t>)</w:t>
      </w:r>
    </w:p>
    <w:p w14:paraId="6CB82E14" w14:textId="55DBCDFC" w:rsidR="00125A17" w:rsidRPr="00A115BD" w:rsidRDefault="00125A17" w:rsidP="00125A17">
      <w:pPr>
        <w:textAlignment w:val="baseline"/>
        <w:rPr>
          <w:b/>
          <w:bCs/>
        </w:rPr>
      </w:pPr>
      <w:r w:rsidRPr="00A115BD">
        <w:rPr>
          <w:b/>
          <w:bCs/>
        </w:rPr>
        <w:t>Übertitel Übersetzung</w:t>
      </w:r>
      <w:r w:rsidR="00A115BD" w:rsidRPr="00A115BD">
        <w:rPr>
          <w:b/>
          <w:bCs/>
        </w:rPr>
        <w:t>:</w:t>
      </w:r>
      <w:r w:rsidRPr="00A115BD">
        <w:rPr>
          <w:b/>
          <w:bCs/>
        </w:rPr>
        <w:t xml:space="preserve"> Charlie </w:t>
      </w:r>
      <w:proofErr w:type="spellStart"/>
      <w:r w:rsidRPr="00A115BD">
        <w:rPr>
          <w:b/>
          <w:bCs/>
        </w:rPr>
        <w:t>Wührer</w:t>
      </w:r>
      <w:proofErr w:type="spellEnd"/>
      <w:r w:rsidRPr="00A115BD">
        <w:rPr>
          <w:b/>
          <w:bCs/>
        </w:rPr>
        <w:t xml:space="preserve"> </w:t>
      </w:r>
      <w:r w:rsidR="00A115BD" w:rsidRPr="00A115BD">
        <w:rPr>
          <w:b/>
          <w:bCs/>
        </w:rPr>
        <w:t>(</w:t>
      </w:r>
      <w:proofErr w:type="spellStart"/>
      <w:r w:rsidR="00A115BD" w:rsidRPr="00A115BD">
        <w:rPr>
          <w:b/>
          <w:bCs/>
        </w:rPr>
        <w:t>Panthea</w:t>
      </w:r>
      <w:proofErr w:type="spellEnd"/>
      <w:r w:rsidR="00A115BD" w:rsidRPr="00A115BD">
        <w:rPr>
          <w:b/>
          <w:bCs/>
        </w:rPr>
        <w:t xml:space="preserve">) </w:t>
      </w:r>
    </w:p>
    <w:p w14:paraId="50F94CD9" w14:textId="6C7A12B6" w:rsidR="00125A17" w:rsidRPr="00A115BD" w:rsidRDefault="00125A17" w:rsidP="00125A17">
      <w:pPr>
        <w:textAlignment w:val="baseline"/>
        <w:rPr>
          <w:b/>
          <w:bCs/>
        </w:rPr>
      </w:pPr>
      <w:r w:rsidRPr="00A115BD">
        <w:rPr>
          <w:b/>
          <w:bCs/>
        </w:rPr>
        <w:t>Übertitel Fahrer*innen</w:t>
      </w:r>
      <w:r w:rsidR="00A115BD" w:rsidRPr="00A115BD">
        <w:rPr>
          <w:b/>
          <w:bCs/>
        </w:rPr>
        <w:t>:</w:t>
      </w:r>
      <w:r w:rsidRPr="00A115BD">
        <w:rPr>
          <w:b/>
          <w:bCs/>
        </w:rPr>
        <w:t xml:space="preserve"> </w:t>
      </w:r>
      <w:r w:rsidR="00A115BD" w:rsidRPr="00A115BD">
        <w:rPr>
          <w:b/>
          <w:bCs/>
        </w:rPr>
        <w:t xml:space="preserve">Alain Angehrn, Maya Scharf, Holly Werner </w:t>
      </w:r>
    </w:p>
    <w:p w14:paraId="59FFB0A6" w14:textId="77777777" w:rsidR="00E161C5" w:rsidRPr="00A115BD" w:rsidRDefault="00E161C5" w:rsidP="00125A17">
      <w:pPr>
        <w:textAlignment w:val="baseline"/>
        <w:rPr>
          <w:b/>
          <w:bCs/>
        </w:rPr>
      </w:pPr>
    </w:p>
    <w:sectPr w:rsidR="00E161C5" w:rsidRPr="00A115BD" w:rsidSect="00D262C1">
      <w:headerReference w:type="default" r:id="rId7"/>
      <w:headerReference w:type="first" r:id="rId8"/>
      <w:pgSz w:w="11906" w:h="16838" w:code="9"/>
      <w:pgMar w:top="2155" w:right="1712" w:bottom="851" w:left="1712" w:header="41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8B2DAB" w14:textId="77777777" w:rsidR="005B40D8" w:rsidRDefault="005B40D8" w:rsidP="00C36F5B">
      <w:r>
        <w:separator/>
      </w:r>
    </w:p>
  </w:endnote>
  <w:endnote w:type="continuationSeparator" w:id="0">
    <w:p w14:paraId="1E24DC13" w14:textId="77777777" w:rsidR="005B40D8" w:rsidRDefault="005B40D8" w:rsidP="00C36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444BD3" w14:textId="77777777" w:rsidR="005B40D8" w:rsidRDefault="005B40D8" w:rsidP="00C36F5B">
      <w:r>
        <w:separator/>
      </w:r>
    </w:p>
  </w:footnote>
  <w:footnote w:type="continuationSeparator" w:id="0">
    <w:p w14:paraId="668D91FE" w14:textId="77777777" w:rsidR="005B40D8" w:rsidRDefault="005B40D8" w:rsidP="00C36F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375BDF" w14:textId="77777777" w:rsidR="0014700E" w:rsidRDefault="0014700E">
    <w:pPr>
      <w:pStyle w:val="Kopfzeile"/>
    </w:pPr>
    <w:r>
      <w:rPr>
        <w:noProof/>
      </w:rPr>
      <w:drawing>
        <wp:anchor distT="0" distB="0" distL="114300" distR="114300" simplePos="0" relativeHeight="251659264" behindDoc="0" locked="1" layoutInCell="1" allowOverlap="1" wp14:anchorId="2801C029" wp14:editId="66359D3D">
          <wp:simplePos x="0" y="0"/>
          <wp:positionH relativeFrom="page">
            <wp:posOffset>2095500</wp:posOffset>
          </wp:positionH>
          <wp:positionV relativeFrom="page">
            <wp:posOffset>226695</wp:posOffset>
          </wp:positionV>
          <wp:extent cx="3422520" cy="360720"/>
          <wp:effectExtent l="0" t="0" r="0" b="1270"/>
          <wp:wrapNone/>
          <wp:docPr id="576105730" name="logo_rgb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6105730" name="logo_rgb_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22520" cy="360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0F5D75" w14:textId="77777777" w:rsidR="0014700E" w:rsidRDefault="0014700E" w:rsidP="000C74C8">
    <w:pPr>
      <w:pStyle w:val="Kopfzeile"/>
    </w:pPr>
    <w:r>
      <w:rPr>
        <w:noProof/>
      </w:rPr>
      <w:drawing>
        <wp:anchor distT="0" distB="0" distL="114300" distR="114300" simplePos="0" relativeHeight="251658240" behindDoc="0" locked="1" layoutInCell="1" allowOverlap="1" wp14:anchorId="31DE1DC7" wp14:editId="3129355C">
          <wp:simplePos x="0" y="0"/>
          <wp:positionH relativeFrom="page">
            <wp:posOffset>2061210</wp:posOffset>
          </wp:positionH>
          <wp:positionV relativeFrom="page">
            <wp:posOffset>255905</wp:posOffset>
          </wp:positionV>
          <wp:extent cx="3497760" cy="981000"/>
          <wp:effectExtent l="0" t="0" r="7620" b="0"/>
          <wp:wrapNone/>
          <wp:docPr id="1871300838" name="logo_rgb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71300838" name="logo_rgb_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97760" cy="9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D1A70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7A84AEC"/>
    <w:multiLevelType w:val="multilevel"/>
    <w:tmpl w:val="5C2A26A2"/>
    <w:styleLink w:val="berschriftenListe"/>
    <w:lvl w:ilvl="0">
      <w:start w:val="1"/>
      <w:numFmt w:val="decimal"/>
      <w:pStyle w:val="berschrift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pStyle w:val="berschrift4"/>
      <w:lvlText w:val="%1.%2.%3.%4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decimal"/>
      <w:pStyle w:val="berschrift5"/>
      <w:lvlText w:val="%1.%2.%3.%4.%5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decimal"/>
      <w:pStyle w:val="berschrift6"/>
      <w:lvlText w:val="%1.%2.%3.%4.%5.%6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6">
      <w:start w:val="1"/>
      <w:numFmt w:val="decimal"/>
      <w:pStyle w:val="berschrift7"/>
      <w:lvlText w:val="%1.%2.%3.%4.%5.%6.%7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decimal"/>
      <w:pStyle w:val="berschrift8"/>
      <w:lvlText w:val="%1.%2.%3.%4.%5.%6.%7.%8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decimal"/>
      <w:pStyle w:val="berschrift9"/>
      <w:lvlText w:val="%1.%2.%3.%4.%5.%6.%7.%8.%9.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2" w15:restartNumberingAfterBreak="0">
    <w:nsid w:val="1CBD45B5"/>
    <w:multiLevelType w:val="multilevel"/>
    <w:tmpl w:val="6B5AC13A"/>
    <w:styleLink w:val="AufzhlungListe"/>
    <w:lvl w:ilvl="0">
      <w:start w:val="1"/>
      <w:numFmt w:val="bullet"/>
      <w:pStyle w:val="Aufzhlungszeichen"/>
      <w:lvlText w:val="•"/>
      <w:lvlJc w:val="left"/>
      <w:pPr>
        <w:tabs>
          <w:tab w:val="num" w:pos="284"/>
        </w:tabs>
        <w:ind w:left="284" w:hanging="284"/>
      </w:pPr>
      <w:rPr>
        <w:rFonts w:ascii="Calibri" w:hAnsi="Calibri" w:hint="default"/>
      </w:rPr>
    </w:lvl>
    <w:lvl w:ilvl="1">
      <w:start w:val="1"/>
      <w:numFmt w:val="bullet"/>
      <w:lvlText w:val="•"/>
      <w:lvlJc w:val="left"/>
      <w:pPr>
        <w:tabs>
          <w:tab w:val="num" w:pos="568"/>
        </w:tabs>
        <w:ind w:left="568" w:hanging="284"/>
      </w:pPr>
      <w:rPr>
        <w:rFonts w:ascii="Calibri" w:hAnsi="Calibri" w:hint="default"/>
      </w:rPr>
    </w:lvl>
    <w:lvl w:ilvl="2">
      <w:start w:val="1"/>
      <w:numFmt w:val="bullet"/>
      <w:lvlText w:val="•"/>
      <w:lvlJc w:val="left"/>
      <w:pPr>
        <w:tabs>
          <w:tab w:val="num" w:pos="852"/>
        </w:tabs>
        <w:ind w:left="852" w:hanging="284"/>
      </w:pPr>
      <w:rPr>
        <w:rFonts w:ascii="Calibri" w:hAnsi="Calibri" w:hint="default"/>
      </w:rPr>
    </w:lvl>
    <w:lvl w:ilvl="3">
      <w:start w:val="1"/>
      <w:numFmt w:val="bullet"/>
      <w:lvlText w:val="•"/>
      <w:lvlJc w:val="left"/>
      <w:pPr>
        <w:tabs>
          <w:tab w:val="num" w:pos="1136"/>
        </w:tabs>
        <w:ind w:left="1136" w:hanging="284"/>
      </w:pPr>
      <w:rPr>
        <w:rFonts w:ascii="Calibri" w:hAnsi="Calibri" w:hint="default"/>
      </w:rPr>
    </w:lvl>
    <w:lvl w:ilvl="4">
      <w:start w:val="1"/>
      <w:numFmt w:val="bullet"/>
      <w:lvlText w:val="•"/>
      <w:lvlJc w:val="left"/>
      <w:pPr>
        <w:tabs>
          <w:tab w:val="num" w:pos="1420"/>
        </w:tabs>
        <w:ind w:left="1420" w:hanging="284"/>
      </w:pPr>
      <w:rPr>
        <w:rFonts w:ascii="Calibri" w:hAnsi="Calibri" w:hint="default"/>
      </w:rPr>
    </w:lvl>
    <w:lvl w:ilvl="5">
      <w:start w:val="1"/>
      <w:numFmt w:val="bullet"/>
      <w:lvlText w:val="•"/>
      <w:lvlJc w:val="left"/>
      <w:pPr>
        <w:tabs>
          <w:tab w:val="num" w:pos="1704"/>
        </w:tabs>
        <w:ind w:left="1704" w:hanging="284"/>
      </w:pPr>
      <w:rPr>
        <w:rFonts w:ascii="Calibri" w:hAnsi="Calibri" w:hint="default"/>
      </w:rPr>
    </w:lvl>
    <w:lvl w:ilvl="6">
      <w:start w:val="1"/>
      <w:numFmt w:val="bullet"/>
      <w:lvlText w:val="•"/>
      <w:lvlJc w:val="left"/>
      <w:pPr>
        <w:tabs>
          <w:tab w:val="num" w:pos="1988"/>
        </w:tabs>
        <w:ind w:left="1988" w:hanging="284"/>
      </w:pPr>
      <w:rPr>
        <w:rFonts w:ascii="Calibri" w:hAnsi="Calibri" w:hint="default"/>
      </w:rPr>
    </w:lvl>
    <w:lvl w:ilvl="7">
      <w:start w:val="1"/>
      <w:numFmt w:val="bullet"/>
      <w:lvlText w:val="•"/>
      <w:lvlJc w:val="left"/>
      <w:pPr>
        <w:tabs>
          <w:tab w:val="num" w:pos="2272"/>
        </w:tabs>
        <w:ind w:left="2272" w:hanging="284"/>
      </w:pPr>
      <w:rPr>
        <w:rFonts w:ascii="Calibri" w:hAnsi="Calibri" w:hint="default"/>
      </w:rPr>
    </w:lvl>
    <w:lvl w:ilvl="8">
      <w:start w:val="1"/>
      <w:numFmt w:val="bullet"/>
      <w:lvlText w:val="•"/>
      <w:lvlJc w:val="left"/>
      <w:pPr>
        <w:tabs>
          <w:tab w:val="num" w:pos="2556"/>
        </w:tabs>
        <w:ind w:left="2556" w:hanging="284"/>
      </w:pPr>
      <w:rPr>
        <w:rFonts w:ascii="Calibri" w:hAnsi="Calibri" w:hint="default"/>
      </w:rPr>
    </w:lvl>
  </w:abstractNum>
  <w:abstractNum w:abstractNumId="3" w15:restartNumberingAfterBreak="0">
    <w:nsid w:val="34AE2C7E"/>
    <w:multiLevelType w:val="multilevel"/>
    <w:tmpl w:val="6B5AC13A"/>
    <w:numStyleLink w:val="AufzhlungListe"/>
  </w:abstractNum>
  <w:abstractNum w:abstractNumId="4" w15:restartNumberingAfterBreak="0">
    <w:nsid w:val="73C239F4"/>
    <w:multiLevelType w:val="hybridMultilevel"/>
    <w:tmpl w:val="0C66195C"/>
    <w:lvl w:ilvl="0" w:tplc="0807000F">
      <w:start w:val="1"/>
      <w:numFmt w:val="decimal"/>
      <w:lvlText w:val="%1."/>
      <w:lvlJc w:val="left"/>
      <w:pPr>
        <w:ind w:left="1440" w:hanging="360"/>
      </w:pPr>
    </w:lvl>
    <w:lvl w:ilvl="1" w:tplc="08070019">
      <w:start w:val="1"/>
      <w:numFmt w:val="lowerLetter"/>
      <w:lvlText w:val="%2."/>
      <w:lvlJc w:val="left"/>
      <w:pPr>
        <w:ind w:left="2160" w:hanging="360"/>
      </w:pPr>
    </w:lvl>
    <w:lvl w:ilvl="2" w:tplc="0807001B">
      <w:start w:val="1"/>
      <w:numFmt w:val="lowerRoman"/>
      <w:lvlText w:val="%3."/>
      <w:lvlJc w:val="right"/>
      <w:pPr>
        <w:ind w:left="2880" w:hanging="180"/>
      </w:pPr>
    </w:lvl>
    <w:lvl w:ilvl="3" w:tplc="0807000F" w:tentative="1">
      <w:start w:val="1"/>
      <w:numFmt w:val="decimal"/>
      <w:lvlText w:val="%4."/>
      <w:lvlJc w:val="left"/>
      <w:pPr>
        <w:ind w:left="3600" w:hanging="360"/>
      </w:pPr>
    </w:lvl>
    <w:lvl w:ilvl="4" w:tplc="08070019" w:tentative="1">
      <w:start w:val="1"/>
      <w:numFmt w:val="lowerLetter"/>
      <w:lvlText w:val="%5."/>
      <w:lvlJc w:val="left"/>
      <w:pPr>
        <w:ind w:left="4320" w:hanging="360"/>
      </w:pPr>
    </w:lvl>
    <w:lvl w:ilvl="5" w:tplc="0807001B" w:tentative="1">
      <w:start w:val="1"/>
      <w:numFmt w:val="lowerRoman"/>
      <w:lvlText w:val="%6."/>
      <w:lvlJc w:val="right"/>
      <w:pPr>
        <w:ind w:left="5040" w:hanging="180"/>
      </w:pPr>
    </w:lvl>
    <w:lvl w:ilvl="6" w:tplc="0807000F" w:tentative="1">
      <w:start w:val="1"/>
      <w:numFmt w:val="decimal"/>
      <w:lvlText w:val="%7."/>
      <w:lvlJc w:val="left"/>
      <w:pPr>
        <w:ind w:left="5760" w:hanging="360"/>
      </w:pPr>
    </w:lvl>
    <w:lvl w:ilvl="7" w:tplc="08070019" w:tentative="1">
      <w:start w:val="1"/>
      <w:numFmt w:val="lowerLetter"/>
      <w:lvlText w:val="%8."/>
      <w:lvlJc w:val="left"/>
      <w:pPr>
        <w:ind w:left="6480" w:hanging="360"/>
      </w:pPr>
    </w:lvl>
    <w:lvl w:ilvl="8" w:tplc="08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E386D01"/>
    <w:multiLevelType w:val="multilevel"/>
    <w:tmpl w:val="6B5AC13A"/>
    <w:numStyleLink w:val="AufzhlungListe"/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CC6"/>
    <w:rsid w:val="0002073A"/>
    <w:rsid w:val="00024C94"/>
    <w:rsid w:val="00026C98"/>
    <w:rsid w:val="0005631B"/>
    <w:rsid w:val="000C042B"/>
    <w:rsid w:val="000C74C8"/>
    <w:rsid w:val="00125A17"/>
    <w:rsid w:val="0014700E"/>
    <w:rsid w:val="001549D8"/>
    <w:rsid w:val="00156078"/>
    <w:rsid w:val="001B37BA"/>
    <w:rsid w:val="00214118"/>
    <w:rsid w:val="00236EF0"/>
    <w:rsid w:val="00244CD5"/>
    <w:rsid w:val="00261885"/>
    <w:rsid w:val="00266038"/>
    <w:rsid w:val="00365057"/>
    <w:rsid w:val="00376117"/>
    <w:rsid w:val="00392FDA"/>
    <w:rsid w:val="00424482"/>
    <w:rsid w:val="0042534E"/>
    <w:rsid w:val="004444CE"/>
    <w:rsid w:val="004944C8"/>
    <w:rsid w:val="004F5B1A"/>
    <w:rsid w:val="004F5F41"/>
    <w:rsid w:val="005237E9"/>
    <w:rsid w:val="00546E9D"/>
    <w:rsid w:val="005B40D8"/>
    <w:rsid w:val="005C1A8D"/>
    <w:rsid w:val="005D5630"/>
    <w:rsid w:val="005F665C"/>
    <w:rsid w:val="006074CC"/>
    <w:rsid w:val="006106BC"/>
    <w:rsid w:val="006E481B"/>
    <w:rsid w:val="0078126D"/>
    <w:rsid w:val="007A0CB7"/>
    <w:rsid w:val="007C3AE8"/>
    <w:rsid w:val="007F5613"/>
    <w:rsid w:val="00801C1F"/>
    <w:rsid w:val="00882C70"/>
    <w:rsid w:val="008924B5"/>
    <w:rsid w:val="009906A4"/>
    <w:rsid w:val="009B70A2"/>
    <w:rsid w:val="00A115BD"/>
    <w:rsid w:val="00A70890"/>
    <w:rsid w:val="00A8268B"/>
    <w:rsid w:val="00A8687B"/>
    <w:rsid w:val="00AA789F"/>
    <w:rsid w:val="00B237C7"/>
    <w:rsid w:val="00B71D23"/>
    <w:rsid w:val="00B82C1A"/>
    <w:rsid w:val="00BC4DFF"/>
    <w:rsid w:val="00BD01E7"/>
    <w:rsid w:val="00BD1E3F"/>
    <w:rsid w:val="00BE6973"/>
    <w:rsid w:val="00C27D0B"/>
    <w:rsid w:val="00C36CC6"/>
    <w:rsid w:val="00C36F5B"/>
    <w:rsid w:val="00C44B07"/>
    <w:rsid w:val="00C6392F"/>
    <w:rsid w:val="00CB5BFA"/>
    <w:rsid w:val="00D262C1"/>
    <w:rsid w:val="00D26F89"/>
    <w:rsid w:val="00D72024"/>
    <w:rsid w:val="00E161C5"/>
    <w:rsid w:val="00E57153"/>
    <w:rsid w:val="00E6715D"/>
    <w:rsid w:val="00E84710"/>
    <w:rsid w:val="00E97CA8"/>
    <w:rsid w:val="00F34CF6"/>
    <w:rsid w:val="00F743E1"/>
    <w:rsid w:val="00F85EC3"/>
    <w:rsid w:val="00FE0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749A9C3D"/>
  <w15:chartTrackingRefBased/>
  <w15:docId w15:val="{401C0578-6F05-494F-BB08-27DDF9E53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1"/>
        <w:szCs w:val="21"/>
        <w:lang w:val="de-CH" w:eastAsia="en-US" w:bidi="ar-SA"/>
      </w:rPr>
    </w:rPrDefault>
    <w:pPrDefault>
      <w:pPr>
        <w:spacing w:line="23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36CC6"/>
    <w:pPr>
      <w:spacing w:line="260" w:lineRule="exact"/>
    </w:pPr>
    <w:rPr>
      <w:rFonts w:ascii="Arial" w:eastAsia="Times New Roman" w:hAnsi="Arial" w:cs="Times New Roman"/>
      <w:spacing w:val="5"/>
      <w:szCs w:val="20"/>
      <w:lang w:eastAsia="de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24C94"/>
    <w:pPr>
      <w:keepNext/>
      <w:keepLines/>
      <w:numPr>
        <w:numId w:val="4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24C94"/>
    <w:pPr>
      <w:keepNext/>
      <w:keepLines/>
      <w:numPr>
        <w:ilvl w:val="1"/>
        <w:numId w:val="4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24C94"/>
    <w:pPr>
      <w:keepNext/>
      <w:keepLines/>
      <w:numPr>
        <w:ilvl w:val="2"/>
        <w:numId w:val="4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24C94"/>
    <w:pPr>
      <w:keepNext/>
      <w:keepLines/>
      <w:numPr>
        <w:ilvl w:val="3"/>
        <w:numId w:val="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24C94"/>
    <w:pPr>
      <w:keepNext/>
      <w:keepLines/>
      <w:numPr>
        <w:ilvl w:val="4"/>
        <w:numId w:val="4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24C94"/>
    <w:pPr>
      <w:keepNext/>
      <w:keepLines/>
      <w:numPr>
        <w:ilvl w:val="5"/>
        <w:numId w:val="4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24C94"/>
    <w:pPr>
      <w:keepNext/>
      <w:keepLines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24C94"/>
    <w:pPr>
      <w:keepNext/>
      <w:keepLines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24C94"/>
    <w:pPr>
      <w:keepNext/>
      <w:keepLines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71D23"/>
    <w:tblPr>
      <w:tblCellMar>
        <w:left w:w="0" w:type="dxa"/>
        <w:right w:w="0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C36F5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36F5B"/>
  </w:style>
  <w:style w:type="paragraph" w:styleId="Fuzeile">
    <w:name w:val="footer"/>
    <w:basedOn w:val="Standard"/>
    <w:link w:val="FuzeileZchn"/>
    <w:uiPriority w:val="99"/>
    <w:unhideWhenUsed/>
    <w:rsid w:val="00C36F5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36F5B"/>
  </w:style>
  <w:style w:type="paragraph" w:styleId="Aufzhlungszeichen">
    <w:name w:val="List Bullet"/>
    <w:basedOn w:val="Standard"/>
    <w:uiPriority w:val="99"/>
    <w:unhideWhenUsed/>
    <w:qFormat/>
    <w:rsid w:val="004444CE"/>
    <w:pPr>
      <w:numPr>
        <w:numId w:val="5"/>
      </w:numPr>
    </w:pPr>
  </w:style>
  <w:style w:type="numbering" w:customStyle="1" w:styleId="AufzhlungListe">
    <w:name w:val="Aufzählung Liste"/>
    <w:uiPriority w:val="99"/>
    <w:rsid w:val="007A0CB7"/>
    <w:pPr>
      <w:numPr>
        <w:numId w:val="2"/>
      </w:numPr>
    </w:pPr>
  </w:style>
  <w:style w:type="numbering" w:customStyle="1" w:styleId="berschriftenListe">
    <w:name w:val="Überschriften Liste"/>
    <w:uiPriority w:val="99"/>
    <w:rsid w:val="00024C94"/>
    <w:pPr>
      <w:numPr>
        <w:numId w:val="4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024C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24C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24C9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24C9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24C94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24C94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24C94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24C9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24C9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Platzhaltertext">
    <w:name w:val="Placeholder Text"/>
    <w:basedOn w:val="Absatz-Standardschriftart"/>
    <w:uiPriority w:val="99"/>
    <w:semiHidden/>
    <w:rsid w:val="005F665C"/>
    <w:rPr>
      <w:color w:val="666666"/>
    </w:rPr>
  </w:style>
  <w:style w:type="character" w:styleId="Hyperlink">
    <w:name w:val="Hyperlink"/>
    <w:basedOn w:val="Absatz-Standardschriftart"/>
    <w:uiPriority w:val="99"/>
    <w:unhideWhenUsed/>
    <w:rsid w:val="00C36CC6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C36CC6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125A1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3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40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145143798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80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23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728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507424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401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98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43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730395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38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038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342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670065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83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794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948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131743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30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59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789215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337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898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918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467577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341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1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109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02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127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510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457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5154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013046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927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13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58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218992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76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776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912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43281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332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752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8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4135936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970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91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477106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02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78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769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211999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035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514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540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501313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02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353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058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521500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68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678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0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125690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32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71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223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301724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05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336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14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1685614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870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921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76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713828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064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9792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499187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5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57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538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93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11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186967867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925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888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37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4467496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013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13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283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124614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61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06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15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699323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15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329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747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884249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66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671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231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68921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45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798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6284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3271482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44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705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66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920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72287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946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36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592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053393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00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761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037404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11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790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841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683992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96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60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151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560319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61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254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1890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3644294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021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174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047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982218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258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93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3554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043035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63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2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93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528330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072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23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770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280247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38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34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4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463472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73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82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72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340577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31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24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902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847744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97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32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988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948324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783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370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41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176676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314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280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610583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61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585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52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992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89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24" w:space="0" w:color="000000"/>
                <w:right w:val="none" w:sz="0" w:space="0" w:color="auto"/>
              </w:divBdr>
              <w:divsChild>
                <w:div w:id="1486508749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00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194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63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177659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318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722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234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4647029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03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7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600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5711519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423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741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183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22031220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199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845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574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10884370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03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149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3056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1486588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341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843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179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5723132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505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918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928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48651965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444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882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229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654419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022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103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65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6721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24" w:space="0" w:color="000000"/>
                <w:right w:val="none" w:sz="0" w:space="0" w:color="auto"/>
              </w:divBdr>
              <w:divsChild>
                <w:div w:id="820921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735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921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35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02481307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94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590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05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1295895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607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039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160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804807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08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12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406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2098309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867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511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9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0515761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82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070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596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2896593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225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434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464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4950948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50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6658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67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34857570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746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1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6199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8777034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75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90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724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28733050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35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114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740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854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113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22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402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16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63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40673278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81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95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2318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105365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1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868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23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881566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901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40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19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8335816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27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079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8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937724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23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811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7278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890522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60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97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5999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640954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189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07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453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777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37974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6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1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5931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758665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133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456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262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875624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69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161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73234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2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602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613853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23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422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8493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003953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622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6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824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65534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426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47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5262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087168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63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39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802117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5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602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8062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434883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37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38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545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456679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26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196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846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898451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602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27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871175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622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720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861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114916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73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980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750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897108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37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953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284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875046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63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35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528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772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4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57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24" w:space="0" w:color="000000"/>
                <w:right w:val="none" w:sz="0" w:space="0" w:color="auto"/>
              </w:divBdr>
              <w:divsChild>
                <w:div w:id="354691163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968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01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216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01564651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57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155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77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90945609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033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895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066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91649789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58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71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889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1671160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082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737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518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51548420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538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89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89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9348588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46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44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350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68036330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52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6451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109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44733387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00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241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372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3409719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45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298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584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5692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24" w:space="0" w:color="000000"/>
                <w:right w:val="none" w:sz="0" w:space="0" w:color="auto"/>
              </w:divBdr>
              <w:divsChild>
                <w:div w:id="455872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7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329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46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4949973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227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53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364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608859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666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19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797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78052677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72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451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010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7491596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65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802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1529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02903009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67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827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425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71402143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320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858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9107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21120589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036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019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1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86472518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39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839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890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0897864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3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963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00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19479934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56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724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184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8604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71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47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02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69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75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2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31434258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53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08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685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901721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05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5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250552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69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24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360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236109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735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855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7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900802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434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15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3199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008604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41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72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8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360256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824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30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3271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29603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73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08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49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3638524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35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630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29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362952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077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55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306020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99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283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29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4054196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87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75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445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073915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668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52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787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744401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293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92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3287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654356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836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671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145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56278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50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60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034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159142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36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67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16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685537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77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19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261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099628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61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79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062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951012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749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841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144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055161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50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97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4821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Marketing_Kommunikation\00%20-%20Spielzeit%202024-2025\Briefschaften\A4%20Vorlage%20+%20Briefbogen\SHZ_2425_A4-Vorlage.do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SHZ_2425_A4-Vorlage.dotm</Template>
  <TotalTime>0</TotalTime>
  <Pages>1</Pages>
  <Words>94</Words>
  <Characters>1705</Characters>
  <Application>Microsoft Office Word</Application>
  <DocSecurity>0</DocSecurity>
  <Lines>50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Männel Luisa</dc:creator>
  <cp:keywords/>
  <dc:description/>
  <cp:lastModifiedBy>Fenercioglu Kaye</cp:lastModifiedBy>
  <cp:revision>2</cp:revision>
  <cp:lastPrinted>2024-06-24T13:56:00Z</cp:lastPrinted>
  <dcterms:created xsi:type="dcterms:W3CDTF">2025-03-13T16:54:00Z</dcterms:created>
  <dcterms:modified xsi:type="dcterms:W3CDTF">2025-03-13T16:54:00Z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4905ae455dc695c6505557f0e0c1b9b8befbec4334b632d215004058a982fad4</vt:lpwstr>
  </property>
</Properties>
</file>