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CC6" w:rsidRPr="00E57153" w:rsidRDefault="007A4333" w:rsidP="00C36CC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color w:val="202122"/>
          <w:szCs w:val="21"/>
          <w:shd w:val="clear" w:color="auto" w:fill="FFFFFF"/>
        </w:rPr>
        <w:t>#</w:t>
      </w:r>
      <w:r>
        <w:rPr>
          <w:rFonts w:cs="Arial"/>
          <w:color w:val="202122"/>
          <w:szCs w:val="21"/>
          <w:shd w:val="clear" w:color="auto" w:fill="FFFFFF"/>
        </w:rPr>
        <w:t>BYE BITCH</w:t>
      </w:r>
    </w:p>
    <w:p w:rsidR="00C36CC6" w:rsidRPr="00E57153" w:rsidRDefault="007A4333" w:rsidP="00C36CC6">
      <w:pPr>
        <w:shd w:val="clear" w:color="auto" w:fill="FFFFFF"/>
        <w:rPr>
          <w:rFonts w:cs="Arial"/>
          <w:b/>
          <w:sz w:val="20"/>
        </w:rPr>
      </w:pPr>
      <w:r w:rsidRPr="007A4333">
        <w:rPr>
          <w:rFonts w:cs="Arial"/>
          <w:b/>
          <w:bCs/>
          <w:sz w:val="20"/>
        </w:rPr>
        <w:t>Ein Projekt zum Thema Cybermobbing</w:t>
      </w:r>
      <w:r w:rsidRPr="007A4333">
        <w:rPr>
          <w:rFonts w:cs="Arial"/>
          <w:b/>
          <w:bCs/>
          <w:sz w:val="20"/>
        </w:rPr>
        <w:br/>
        <w:t xml:space="preserve">Regie: Stick </w:t>
      </w:r>
      <w:proofErr w:type="spellStart"/>
      <w:r w:rsidRPr="007A4333">
        <w:rPr>
          <w:rFonts w:cs="Arial"/>
          <w:b/>
          <w:bCs/>
          <w:sz w:val="20"/>
        </w:rPr>
        <w:t>Around</w:t>
      </w:r>
      <w:proofErr w:type="spellEnd"/>
      <w:r w:rsidRPr="007A4333">
        <w:rPr>
          <w:rFonts w:cs="Arial"/>
          <w:b/>
          <w:bCs/>
          <w:sz w:val="20"/>
        </w:rPr>
        <w:br/>
        <w:t>Klassenzimmerstück empfohlen ab 13 Jahren </w:t>
      </w:r>
    </w:p>
    <w:p w:rsidR="00C36CC6" w:rsidRPr="00E57153" w:rsidRDefault="007A4333" w:rsidP="00C36CC6">
      <w:pPr>
        <w:shd w:val="clear" w:color="auto" w:fill="FFFFFF"/>
        <w:rPr>
          <w:rFonts w:cs="Arial"/>
          <w:b/>
          <w:sz w:val="20"/>
        </w:rPr>
      </w:pPr>
      <w:r>
        <w:rPr>
          <w:rFonts w:cs="Arial"/>
          <w:b/>
          <w:sz w:val="20"/>
        </w:rPr>
        <w:t>Premiere am 1</w:t>
      </w:r>
      <w:r w:rsidR="00C36CC6" w:rsidRPr="00E57153">
        <w:rPr>
          <w:rFonts w:cs="Arial"/>
          <w:b/>
          <w:sz w:val="20"/>
        </w:rPr>
        <w:t xml:space="preserve">. </w:t>
      </w:r>
      <w:r>
        <w:rPr>
          <w:rFonts w:cs="Arial"/>
          <w:b/>
          <w:sz w:val="20"/>
        </w:rPr>
        <w:t>November</w:t>
      </w:r>
      <w:r w:rsidR="00C36CC6" w:rsidRPr="00E57153">
        <w:rPr>
          <w:rFonts w:cs="Arial"/>
          <w:b/>
          <w:sz w:val="20"/>
        </w:rPr>
        <w:t xml:space="preserve"> 2024 | Pfauen</w:t>
      </w:r>
    </w:p>
    <w:p w:rsidR="00C36CC6" w:rsidRPr="00E57153" w:rsidRDefault="00C36CC6" w:rsidP="00C36CC6">
      <w:pPr>
        <w:rPr>
          <w:rFonts w:cs="Arial"/>
          <w:b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PRESSEFOTOS</w:t>
      </w:r>
    </w:p>
    <w:p w:rsidR="00C36CC6" w:rsidRDefault="00C36CC6" w:rsidP="00C36CC6">
      <w:pPr>
        <w:rPr>
          <w:rFonts w:cs="Arial"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 xml:space="preserve">© </w:t>
      </w:r>
      <w:r w:rsidR="007A4333">
        <w:rPr>
          <w:rFonts w:cs="Arial"/>
          <w:color w:val="000000" w:themeColor="text1"/>
          <w:sz w:val="20"/>
        </w:rPr>
        <w:t>Zoé Aubry</w:t>
      </w:r>
      <w:r w:rsidRPr="00E57153">
        <w:rPr>
          <w:rFonts w:cs="Arial"/>
          <w:color w:val="000000" w:themeColor="text1"/>
          <w:sz w:val="20"/>
        </w:rPr>
        <w:t xml:space="preserve"> / Schauspielhaus Zürich</w:t>
      </w:r>
    </w:p>
    <w:p w:rsidR="00FE0F29" w:rsidRDefault="00FE0F29" w:rsidP="00C36CC6">
      <w:pPr>
        <w:rPr>
          <w:rFonts w:cs="Arial"/>
          <w:color w:val="000000" w:themeColor="text1"/>
          <w:sz w:val="20"/>
        </w:rPr>
      </w:pPr>
    </w:p>
    <w:p w:rsidR="00FE0F29" w:rsidRPr="00E57153" w:rsidRDefault="00FE0F29" w:rsidP="00C36CC6">
      <w:p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Mit: Mira </w:t>
      </w:r>
      <w:proofErr w:type="spellStart"/>
      <w:r>
        <w:rPr>
          <w:rFonts w:cs="Arial"/>
          <w:color w:val="000000" w:themeColor="text1"/>
          <w:sz w:val="20"/>
        </w:rPr>
        <w:t>Guggenbühl</w:t>
      </w:r>
      <w:proofErr w:type="spellEnd"/>
      <w:r>
        <w:rPr>
          <w:rFonts w:cs="Arial"/>
          <w:color w:val="000000" w:themeColor="text1"/>
          <w:sz w:val="20"/>
        </w:rPr>
        <w:t>, Matthias Neukirch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C36CC6" w:rsidRPr="00E57153" w:rsidRDefault="00C36CC6" w:rsidP="00C36CC6">
      <w:pPr>
        <w:rPr>
          <w:rFonts w:cs="Arial"/>
          <w:b/>
          <w:color w:val="000000" w:themeColor="text1"/>
          <w:sz w:val="20"/>
        </w:rPr>
      </w:pPr>
      <w:r w:rsidRPr="00E57153">
        <w:rPr>
          <w:rFonts w:cs="Arial"/>
          <w:color w:val="000000" w:themeColor="text1"/>
          <w:sz w:val="20"/>
        </w:rPr>
        <w:t>Bildlegende (von links nach rechts):</w:t>
      </w:r>
    </w:p>
    <w:p w:rsidR="00C36CC6" w:rsidRPr="00E57153" w:rsidRDefault="00C36CC6" w:rsidP="00C36CC6">
      <w:pPr>
        <w:rPr>
          <w:rFonts w:cs="Arial"/>
          <w:color w:val="000000" w:themeColor="text1"/>
          <w:sz w:val="20"/>
        </w:rPr>
      </w:pPr>
    </w:p>
    <w:p w:rsidR="00FE0F29" w:rsidRDefault="00FE0F29" w:rsidP="00C36CC6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Matthias Neukirch, Mira </w:t>
      </w:r>
      <w:proofErr w:type="spellStart"/>
      <w:r>
        <w:rPr>
          <w:rFonts w:cs="Arial"/>
          <w:color w:val="000000" w:themeColor="text1"/>
          <w:sz w:val="20"/>
        </w:rPr>
        <w:t>Guggenbühl</w:t>
      </w:r>
      <w:proofErr w:type="spellEnd"/>
    </w:p>
    <w:p w:rsidR="00FE0F29" w:rsidRDefault="00FE0F29" w:rsidP="00FE0F29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Mira </w:t>
      </w:r>
      <w:proofErr w:type="spellStart"/>
      <w:r>
        <w:rPr>
          <w:rFonts w:cs="Arial"/>
          <w:color w:val="000000" w:themeColor="text1"/>
          <w:sz w:val="20"/>
        </w:rPr>
        <w:t>Guggenbühl</w:t>
      </w:r>
      <w:proofErr w:type="spellEnd"/>
      <w:r>
        <w:rPr>
          <w:rFonts w:cs="Arial"/>
          <w:color w:val="000000" w:themeColor="text1"/>
          <w:sz w:val="20"/>
        </w:rPr>
        <w:t>, Matthias Neukirch</w:t>
      </w:r>
    </w:p>
    <w:p w:rsidR="008E4B65" w:rsidRDefault="008E4B65" w:rsidP="00FE0F29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Matthias Neukirch, Mira </w:t>
      </w:r>
      <w:proofErr w:type="spellStart"/>
      <w:r>
        <w:rPr>
          <w:rFonts w:cs="Arial"/>
          <w:color w:val="000000" w:themeColor="text1"/>
          <w:sz w:val="20"/>
        </w:rPr>
        <w:t>Guggenbühl</w:t>
      </w:r>
      <w:proofErr w:type="spellEnd"/>
    </w:p>
    <w:p w:rsidR="008E4B65" w:rsidRDefault="008E4B65" w:rsidP="00FE0F29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 xml:space="preserve">Mira </w:t>
      </w:r>
      <w:proofErr w:type="spellStart"/>
      <w:r>
        <w:rPr>
          <w:rFonts w:cs="Arial"/>
          <w:color w:val="000000" w:themeColor="text1"/>
          <w:sz w:val="20"/>
        </w:rPr>
        <w:t>Guggenbühl</w:t>
      </w:r>
      <w:proofErr w:type="spellEnd"/>
      <w:r>
        <w:rPr>
          <w:rFonts w:cs="Arial"/>
          <w:color w:val="000000" w:themeColor="text1"/>
          <w:sz w:val="20"/>
        </w:rPr>
        <w:t>, Matthias Neukirch</w:t>
      </w:r>
    </w:p>
    <w:p w:rsidR="00C36CC6" w:rsidRPr="00FE0F29" w:rsidRDefault="008E4B65" w:rsidP="00FE0F29">
      <w:pPr>
        <w:pStyle w:val="Listenabsatz"/>
        <w:numPr>
          <w:ilvl w:val="0"/>
          <w:numId w:val="6"/>
        </w:numPr>
        <w:rPr>
          <w:rFonts w:cs="Arial"/>
          <w:color w:val="000000" w:themeColor="text1"/>
          <w:sz w:val="20"/>
        </w:rPr>
      </w:pPr>
      <w:r>
        <w:rPr>
          <w:rFonts w:cs="Arial"/>
          <w:color w:val="000000" w:themeColor="text1"/>
          <w:sz w:val="20"/>
        </w:rPr>
        <w:t>Matthias Neukirch, Mira Guggenbühl</w:t>
      </w:r>
      <w:bookmarkStart w:id="0" w:name="_GoBack"/>
      <w:bookmarkEnd w:id="0"/>
      <w:r w:rsidR="00C36CC6" w:rsidRPr="00FE0F29">
        <w:rPr>
          <w:rFonts w:cs="Arial"/>
          <w:color w:val="000000" w:themeColor="text1"/>
          <w:sz w:val="20"/>
        </w:rPr>
        <w:tab/>
      </w:r>
      <w:r w:rsidR="00C36CC6" w:rsidRPr="00FE0F29">
        <w:rPr>
          <w:rFonts w:cs="Arial"/>
          <w:color w:val="000000" w:themeColor="text1"/>
          <w:sz w:val="20"/>
        </w:rPr>
        <w:tab/>
      </w:r>
      <w:r w:rsidR="00C36CC6" w:rsidRPr="00FE0F29">
        <w:rPr>
          <w:rFonts w:cs="Arial"/>
          <w:color w:val="000000" w:themeColor="text1"/>
          <w:sz w:val="20"/>
        </w:rPr>
        <w:tab/>
      </w:r>
    </w:p>
    <w:p w:rsidR="00E57153" w:rsidRPr="00E57153" w:rsidRDefault="00E57153" w:rsidP="00E57153">
      <w:pPr>
        <w:rPr>
          <w:rFonts w:cs="Arial"/>
          <w:color w:val="000000" w:themeColor="text1"/>
          <w:sz w:val="20"/>
        </w:rPr>
      </w:pPr>
    </w:p>
    <w:p w:rsidR="007A4333" w:rsidRPr="00E57153" w:rsidRDefault="007A4333" w:rsidP="007A4333">
      <w:pPr>
        <w:rPr>
          <w:rFonts w:cs="Arial"/>
          <w:b/>
          <w:sz w:val="20"/>
        </w:rPr>
      </w:pPr>
    </w:p>
    <w:p w:rsidR="007A4333" w:rsidRPr="007A4333" w:rsidRDefault="007A4333" w:rsidP="007A4333">
      <w:pPr>
        <w:rPr>
          <w:rFonts w:cs="Arial"/>
          <w:b/>
          <w:bCs/>
          <w:color w:val="000000" w:themeColor="text1"/>
          <w:sz w:val="20"/>
        </w:rPr>
      </w:pPr>
      <w:r w:rsidRPr="007A4333">
        <w:rPr>
          <w:rFonts w:cs="Arial"/>
          <w:b/>
          <w:bCs/>
          <w:color w:val="000000" w:themeColor="text1"/>
          <w:sz w:val="20"/>
        </w:rPr>
        <w:t>Künstlerisches Team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Mikki</w:t>
      </w:r>
      <w:proofErr w:type="spellEnd"/>
      <w:r w:rsidRPr="007A4333">
        <w:rPr>
          <w:rFonts w:cs="Arial"/>
          <w:b/>
          <w:bCs/>
          <w:color w:val="000000" w:themeColor="text1"/>
          <w:sz w:val="20"/>
        </w:rPr>
        <w:t xml:space="preserve"> Levy-Strasser (Stick 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Around</w:t>
      </w:r>
      <w:proofErr w:type="spellEnd"/>
      <w:r w:rsidRPr="007A4333">
        <w:rPr>
          <w:rFonts w:cs="Arial"/>
          <w:b/>
          <w:bCs/>
          <w:color w:val="000000" w:themeColor="text1"/>
          <w:sz w:val="20"/>
        </w:rPr>
        <w:t>)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 xml:space="preserve">Sabrina Tannen (Stick 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Around</w:t>
      </w:r>
      <w:proofErr w:type="spellEnd"/>
      <w:r w:rsidRPr="007A4333">
        <w:rPr>
          <w:rFonts w:cs="Arial"/>
          <w:b/>
          <w:bCs/>
          <w:color w:val="000000" w:themeColor="text1"/>
          <w:sz w:val="20"/>
        </w:rPr>
        <w:t>)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>Yunus Ersoy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>Dominic Schibli</w:t>
      </w:r>
    </w:p>
    <w:p w:rsidR="007A4333" w:rsidRPr="007A4333" w:rsidRDefault="007A4333" w:rsidP="007A4333">
      <w:pPr>
        <w:rPr>
          <w:rFonts w:cs="Arial"/>
          <w:b/>
          <w:bCs/>
          <w:color w:val="000000" w:themeColor="text1"/>
          <w:sz w:val="20"/>
        </w:rPr>
      </w:pPr>
      <w:r w:rsidRPr="007A4333">
        <w:rPr>
          <w:rFonts w:cs="Arial"/>
          <w:b/>
          <w:bCs/>
          <w:color w:val="000000" w:themeColor="text1"/>
          <w:sz w:val="20"/>
        </w:rPr>
        <w:t>Dramaturgie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>Yunus Ersoy</w:t>
      </w:r>
    </w:p>
    <w:p w:rsidR="007A4333" w:rsidRPr="007A4333" w:rsidRDefault="007A4333" w:rsidP="007A4333">
      <w:pPr>
        <w:rPr>
          <w:rFonts w:cs="Arial"/>
          <w:b/>
          <w:bCs/>
          <w:color w:val="000000" w:themeColor="text1"/>
          <w:sz w:val="20"/>
        </w:rPr>
      </w:pPr>
      <w:r w:rsidRPr="007A4333">
        <w:rPr>
          <w:rFonts w:cs="Arial"/>
          <w:b/>
          <w:bCs/>
          <w:color w:val="000000" w:themeColor="text1"/>
          <w:sz w:val="20"/>
        </w:rPr>
        <w:t xml:space="preserve">Künstlerische Vermittlung 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Theater&amp;Schule</w:t>
      </w:r>
      <w:proofErr w:type="spellEnd"/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>Manuela Runge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Neftalem</w:t>
      </w:r>
      <w:proofErr w:type="spellEnd"/>
      <w:r w:rsidRPr="007A4333">
        <w:rPr>
          <w:rFonts w:cs="Arial"/>
          <w:b/>
          <w:bCs/>
          <w:color w:val="000000" w:themeColor="text1"/>
          <w:sz w:val="20"/>
        </w:rPr>
        <w:t> 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Tewelde</w:t>
      </w:r>
      <w:proofErr w:type="spellEnd"/>
      <w:r w:rsidRPr="007A4333">
        <w:rPr>
          <w:rFonts w:cs="Arial"/>
          <w:b/>
          <w:bCs/>
          <w:color w:val="000000" w:themeColor="text1"/>
          <w:sz w:val="20"/>
        </w:rPr>
        <w:t xml:space="preserve"> 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Tekeste</w:t>
      </w:r>
      <w:proofErr w:type="spellEnd"/>
    </w:p>
    <w:p w:rsidR="007A4333" w:rsidRPr="007A4333" w:rsidRDefault="007A4333" w:rsidP="007A4333">
      <w:pPr>
        <w:rPr>
          <w:rFonts w:cs="Arial"/>
          <w:b/>
          <w:bCs/>
          <w:color w:val="000000" w:themeColor="text1"/>
          <w:sz w:val="20"/>
        </w:rPr>
      </w:pPr>
      <w:r w:rsidRPr="007A4333">
        <w:rPr>
          <w:rFonts w:cs="Arial"/>
          <w:b/>
          <w:bCs/>
          <w:color w:val="000000" w:themeColor="text1"/>
          <w:sz w:val="20"/>
        </w:rPr>
        <w:t>Regieassistenz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>Dominic Schibli</w:t>
      </w:r>
    </w:p>
    <w:p w:rsidR="007A4333" w:rsidRPr="007A4333" w:rsidRDefault="007A4333" w:rsidP="007A4333">
      <w:pPr>
        <w:rPr>
          <w:rFonts w:cs="Arial"/>
          <w:b/>
          <w:bCs/>
          <w:color w:val="000000" w:themeColor="text1"/>
          <w:sz w:val="20"/>
        </w:rPr>
      </w:pPr>
      <w:r w:rsidRPr="007A4333">
        <w:rPr>
          <w:rFonts w:cs="Arial"/>
          <w:b/>
          <w:bCs/>
          <w:color w:val="000000" w:themeColor="text1"/>
          <w:sz w:val="20"/>
        </w:rPr>
        <w:t>Vorstellungsbetreuung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proofErr w:type="gramStart"/>
      <w:r w:rsidRPr="007A4333">
        <w:rPr>
          <w:rFonts w:cs="Arial"/>
          <w:b/>
          <w:bCs/>
          <w:color w:val="000000" w:themeColor="text1"/>
          <w:sz w:val="20"/>
        </w:rPr>
        <w:t>Philipp  Stevens</w:t>
      </w:r>
      <w:proofErr w:type="gramEnd"/>
    </w:p>
    <w:p w:rsidR="007A4333" w:rsidRPr="007A4333" w:rsidRDefault="007A4333" w:rsidP="007A4333">
      <w:pPr>
        <w:rPr>
          <w:rFonts w:cs="Arial"/>
          <w:b/>
          <w:bCs/>
          <w:color w:val="000000" w:themeColor="text1"/>
          <w:sz w:val="20"/>
        </w:rPr>
      </w:pPr>
      <w:r w:rsidRPr="007A4333">
        <w:rPr>
          <w:rFonts w:cs="Arial"/>
          <w:b/>
          <w:bCs/>
          <w:color w:val="000000" w:themeColor="text1"/>
          <w:sz w:val="20"/>
        </w:rPr>
        <w:t>Schulbeauftragte Schauspielhaus Zürich</w:t>
      </w:r>
      <w:r>
        <w:rPr>
          <w:rFonts w:cs="Arial"/>
          <w:b/>
          <w:bCs/>
          <w:color w:val="000000" w:themeColor="text1"/>
          <w:sz w:val="20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>Antonia 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Andreae</w:t>
      </w:r>
      <w:proofErr w:type="spellEnd"/>
    </w:p>
    <w:p w:rsidR="007A4333" w:rsidRPr="007A4333" w:rsidRDefault="007A4333" w:rsidP="007A4333">
      <w:pPr>
        <w:rPr>
          <w:rFonts w:cs="Arial"/>
          <w:b/>
          <w:bCs/>
          <w:color w:val="000000" w:themeColor="text1"/>
          <w:sz w:val="20"/>
        </w:rPr>
      </w:pPr>
      <w:r w:rsidRPr="007A4333">
        <w:rPr>
          <w:rFonts w:cs="Arial"/>
          <w:b/>
          <w:bCs/>
          <w:color w:val="000000" w:themeColor="text1"/>
          <w:sz w:val="20"/>
        </w:rPr>
        <w:t>Supervision</w:t>
      </w:r>
      <w:r w:rsidRPr="007A4333">
        <w:rPr>
          <w:rFonts w:cs="Arial"/>
          <w:b/>
          <w:bCs/>
          <w:color w:val="000000" w:themeColor="text1"/>
          <w:sz w:val="20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>Cécile 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Bürdel</w:t>
      </w:r>
      <w:proofErr w:type="spellEnd"/>
    </w:p>
    <w:p w:rsidR="007A4333" w:rsidRPr="007A4333" w:rsidRDefault="007A4333" w:rsidP="007A4333">
      <w:pPr>
        <w:rPr>
          <w:rFonts w:cs="Arial"/>
          <w:b/>
          <w:bCs/>
          <w:color w:val="000000" w:themeColor="text1"/>
          <w:sz w:val="20"/>
          <w:lang w:val="en-US"/>
        </w:rPr>
      </w:pPr>
      <w:proofErr w:type="spellStart"/>
      <w:r w:rsidRPr="007A4333">
        <w:rPr>
          <w:rFonts w:cs="Arial"/>
          <w:b/>
          <w:bCs/>
          <w:color w:val="000000" w:themeColor="text1"/>
          <w:sz w:val="20"/>
          <w:lang w:val="en-US"/>
        </w:rPr>
        <w:t>Fachberatung</w:t>
      </w:r>
      <w:proofErr w:type="spellEnd"/>
      <w:r w:rsidRPr="007A4333">
        <w:rPr>
          <w:rFonts w:cs="Arial"/>
          <w:b/>
          <w:bCs/>
          <w:color w:val="000000" w:themeColor="text1"/>
          <w:sz w:val="20"/>
          <w:lang w:val="en-US"/>
        </w:rPr>
        <w:t xml:space="preserve"> Mobbing</w:t>
      </w:r>
      <w:r>
        <w:rPr>
          <w:rFonts w:cs="Arial"/>
          <w:b/>
          <w:bCs/>
          <w:color w:val="000000" w:themeColor="text1"/>
          <w:sz w:val="20"/>
          <w:lang w:val="en-US"/>
        </w:rPr>
        <w:t xml:space="preserve"> </w:t>
      </w:r>
      <w:r w:rsidRPr="007A4333">
        <w:rPr>
          <w:rFonts w:cs="Arial"/>
          <w:b/>
          <w:bCs/>
          <w:color w:val="000000" w:themeColor="text1"/>
          <w:sz w:val="20"/>
        </w:rPr>
        <w:t>Christelle </w:t>
      </w:r>
      <w:proofErr w:type="spellStart"/>
      <w:r w:rsidRPr="007A4333">
        <w:rPr>
          <w:rFonts w:cs="Arial"/>
          <w:b/>
          <w:bCs/>
          <w:color w:val="000000" w:themeColor="text1"/>
          <w:sz w:val="20"/>
        </w:rPr>
        <w:t>Schläpfer</w:t>
      </w:r>
      <w:proofErr w:type="spellEnd"/>
    </w:p>
    <w:p w:rsidR="00E161C5" w:rsidRPr="00E57153" w:rsidRDefault="00E161C5" w:rsidP="004F5B1A">
      <w:pPr>
        <w:rPr>
          <w:rFonts w:cs="Arial"/>
          <w:sz w:val="20"/>
        </w:rPr>
      </w:pPr>
    </w:p>
    <w:sectPr w:rsidR="00E161C5" w:rsidRPr="00E57153" w:rsidSect="00D262C1">
      <w:headerReference w:type="default" r:id="rId7"/>
      <w:headerReference w:type="first" r:id="rId8"/>
      <w:pgSz w:w="11906" w:h="16838" w:code="9"/>
      <w:pgMar w:top="2155" w:right="1712" w:bottom="851" w:left="1712" w:header="41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973" w:rsidRDefault="00BE6973" w:rsidP="00C36F5B">
      <w:r>
        <w:separator/>
      </w:r>
    </w:p>
  </w:endnote>
  <w:endnote w:type="continuationSeparator" w:id="0">
    <w:p w:rsidR="00BE6973" w:rsidRDefault="00BE6973" w:rsidP="00C36F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973" w:rsidRDefault="00BE6973" w:rsidP="00C36F5B">
      <w:r>
        <w:separator/>
      </w:r>
    </w:p>
  </w:footnote>
  <w:footnote w:type="continuationSeparator" w:id="0">
    <w:p w:rsidR="00BE6973" w:rsidRDefault="00BE6973" w:rsidP="00C36F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>
    <w:pPr>
      <w:pStyle w:val="Kopfzeile"/>
    </w:pPr>
    <w:r>
      <w:rPr>
        <w:noProof/>
      </w:rPr>
      <w:drawing>
        <wp:anchor distT="0" distB="0" distL="114300" distR="114300" simplePos="0" relativeHeight="251659264" behindDoc="0" locked="1" layoutInCell="1" allowOverlap="1" wp14:anchorId="6B65B006" wp14:editId="3B3EB1FE">
          <wp:simplePos x="0" y="0"/>
          <wp:positionH relativeFrom="page">
            <wp:posOffset>2095500</wp:posOffset>
          </wp:positionH>
          <wp:positionV relativeFrom="page">
            <wp:posOffset>226695</wp:posOffset>
          </wp:positionV>
          <wp:extent cx="3422520" cy="360720"/>
          <wp:effectExtent l="0" t="0" r="0" b="1270"/>
          <wp:wrapNone/>
          <wp:docPr id="576105730" name="logo_rgb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6105730" name="logo_rgb_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22520" cy="3607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00E" w:rsidRDefault="0014700E" w:rsidP="000C74C8">
    <w:pPr>
      <w:pStyle w:val="Kopfzeile"/>
    </w:pPr>
    <w:r>
      <w:rPr>
        <w:noProof/>
      </w:rPr>
      <w:drawing>
        <wp:anchor distT="0" distB="0" distL="114300" distR="114300" simplePos="0" relativeHeight="251658240" behindDoc="0" locked="1" layoutInCell="1" allowOverlap="1" wp14:anchorId="6CEF2FEC" wp14:editId="671F6A52">
          <wp:simplePos x="0" y="0"/>
          <wp:positionH relativeFrom="page">
            <wp:posOffset>2061210</wp:posOffset>
          </wp:positionH>
          <wp:positionV relativeFrom="page">
            <wp:posOffset>255905</wp:posOffset>
          </wp:positionV>
          <wp:extent cx="3497760" cy="981000"/>
          <wp:effectExtent l="0" t="0" r="7620" b="0"/>
          <wp:wrapNone/>
          <wp:docPr id="1871300838" name="logo_rgb_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71300838" name="logo_rgb_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7760" cy="981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D1A70F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7A84AEC"/>
    <w:multiLevelType w:val="multilevel"/>
    <w:tmpl w:val="5C2A26A2"/>
    <w:styleLink w:val="berschriftenListe"/>
    <w:lvl w:ilvl="0">
      <w:start w:val="1"/>
      <w:numFmt w:val="decimal"/>
      <w:pStyle w:val="berschrift1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3">
      <w:start w:val="1"/>
      <w:numFmt w:val="decimal"/>
      <w:pStyle w:val="berschrift4"/>
      <w:lvlText w:val="%1.%2.%3.%4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4">
      <w:start w:val="1"/>
      <w:numFmt w:val="decimal"/>
      <w:pStyle w:val="berschrift5"/>
      <w:lvlText w:val="%1.%2.%3.%4.%5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5">
      <w:start w:val="1"/>
      <w:numFmt w:val="decimal"/>
      <w:pStyle w:val="berschrift6"/>
      <w:lvlText w:val="%1.%2.%3.%4.%5.%6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6">
      <w:start w:val="1"/>
      <w:numFmt w:val="decimal"/>
      <w:pStyle w:val="berschrift7"/>
      <w:lvlText w:val="%1.%2.%3.%4.%5.%6.%7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7">
      <w:start w:val="1"/>
      <w:numFmt w:val="decimal"/>
      <w:pStyle w:val="berschrift8"/>
      <w:lvlText w:val="%1.%2.%3.%4.%5.%6.%7.%8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8">
      <w:start w:val="1"/>
      <w:numFmt w:val="decimal"/>
      <w:pStyle w:val="berschrift9"/>
      <w:lvlText w:val="%1.%2.%3.%4.%5.%6.%7.%8.%9."/>
      <w:lvlJc w:val="left"/>
      <w:pPr>
        <w:tabs>
          <w:tab w:val="num" w:pos="709"/>
        </w:tabs>
        <w:ind w:left="709" w:hanging="709"/>
      </w:pPr>
      <w:rPr>
        <w:rFonts w:hint="default"/>
      </w:rPr>
    </w:lvl>
  </w:abstractNum>
  <w:abstractNum w:abstractNumId="2" w15:restartNumberingAfterBreak="0">
    <w:nsid w:val="1CBD45B5"/>
    <w:multiLevelType w:val="multilevel"/>
    <w:tmpl w:val="6B5AC13A"/>
    <w:styleLink w:val="AufzhlungListe"/>
    <w:lvl w:ilvl="0">
      <w:start w:val="1"/>
      <w:numFmt w:val="bullet"/>
      <w:pStyle w:val="Aufzhlungszeichen"/>
      <w:lvlText w:val="•"/>
      <w:lvlJc w:val="left"/>
      <w:pPr>
        <w:tabs>
          <w:tab w:val="num" w:pos="284"/>
        </w:tabs>
        <w:ind w:left="284" w:hanging="284"/>
      </w:pPr>
      <w:rPr>
        <w:rFonts w:ascii="Calibri" w:hAnsi="Calibri" w:hint="default"/>
      </w:rPr>
    </w:lvl>
    <w:lvl w:ilvl="1">
      <w:start w:val="1"/>
      <w:numFmt w:val="bullet"/>
      <w:lvlText w:val="•"/>
      <w:lvlJc w:val="left"/>
      <w:pPr>
        <w:tabs>
          <w:tab w:val="num" w:pos="568"/>
        </w:tabs>
        <w:ind w:left="568" w:hanging="284"/>
      </w:pPr>
      <w:rPr>
        <w:rFonts w:ascii="Calibri" w:hAnsi="Calibri" w:hint="default"/>
      </w:rPr>
    </w:lvl>
    <w:lvl w:ilvl="2">
      <w:start w:val="1"/>
      <w:numFmt w:val="bullet"/>
      <w:lvlText w:val="•"/>
      <w:lvlJc w:val="left"/>
      <w:pPr>
        <w:tabs>
          <w:tab w:val="num" w:pos="852"/>
        </w:tabs>
        <w:ind w:left="852" w:hanging="284"/>
      </w:pPr>
      <w:rPr>
        <w:rFonts w:ascii="Calibri" w:hAnsi="Calibri" w:hint="default"/>
      </w:rPr>
    </w:lvl>
    <w:lvl w:ilvl="3">
      <w:start w:val="1"/>
      <w:numFmt w:val="bullet"/>
      <w:lvlText w:val="•"/>
      <w:lvlJc w:val="left"/>
      <w:pPr>
        <w:tabs>
          <w:tab w:val="num" w:pos="1136"/>
        </w:tabs>
        <w:ind w:left="1136" w:hanging="284"/>
      </w:pPr>
      <w:rPr>
        <w:rFonts w:ascii="Calibri" w:hAnsi="Calibri" w:hint="default"/>
      </w:rPr>
    </w:lvl>
    <w:lvl w:ilvl="4">
      <w:start w:val="1"/>
      <w:numFmt w:val="bullet"/>
      <w:lvlText w:val="•"/>
      <w:lvlJc w:val="left"/>
      <w:pPr>
        <w:tabs>
          <w:tab w:val="num" w:pos="1420"/>
        </w:tabs>
        <w:ind w:left="1420" w:hanging="284"/>
      </w:pPr>
      <w:rPr>
        <w:rFonts w:ascii="Calibri" w:hAnsi="Calibri" w:hint="default"/>
      </w:rPr>
    </w:lvl>
    <w:lvl w:ilvl="5">
      <w:start w:val="1"/>
      <w:numFmt w:val="bullet"/>
      <w:lvlText w:val="•"/>
      <w:lvlJc w:val="left"/>
      <w:pPr>
        <w:tabs>
          <w:tab w:val="num" w:pos="1704"/>
        </w:tabs>
        <w:ind w:left="1704" w:hanging="284"/>
      </w:pPr>
      <w:rPr>
        <w:rFonts w:ascii="Calibri" w:hAnsi="Calibri" w:hint="default"/>
      </w:rPr>
    </w:lvl>
    <w:lvl w:ilvl="6">
      <w:start w:val="1"/>
      <w:numFmt w:val="bullet"/>
      <w:lvlText w:val="•"/>
      <w:lvlJc w:val="left"/>
      <w:pPr>
        <w:tabs>
          <w:tab w:val="num" w:pos="1988"/>
        </w:tabs>
        <w:ind w:left="1988" w:hanging="284"/>
      </w:pPr>
      <w:rPr>
        <w:rFonts w:ascii="Calibri" w:hAnsi="Calibri" w:hint="default"/>
      </w:rPr>
    </w:lvl>
    <w:lvl w:ilvl="7">
      <w:start w:val="1"/>
      <w:numFmt w:val="bullet"/>
      <w:lvlText w:val="•"/>
      <w:lvlJc w:val="left"/>
      <w:pPr>
        <w:tabs>
          <w:tab w:val="num" w:pos="2272"/>
        </w:tabs>
        <w:ind w:left="2272" w:hanging="284"/>
      </w:pPr>
      <w:rPr>
        <w:rFonts w:ascii="Calibri" w:hAnsi="Calibri" w:hint="default"/>
      </w:rPr>
    </w:lvl>
    <w:lvl w:ilvl="8">
      <w:start w:val="1"/>
      <w:numFmt w:val="bullet"/>
      <w:lvlText w:val="•"/>
      <w:lvlJc w:val="left"/>
      <w:pPr>
        <w:tabs>
          <w:tab w:val="num" w:pos="2556"/>
        </w:tabs>
        <w:ind w:left="2556" w:hanging="284"/>
      </w:pPr>
      <w:rPr>
        <w:rFonts w:ascii="Calibri" w:hAnsi="Calibri" w:hint="default"/>
      </w:rPr>
    </w:lvl>
  </w:abstractNum>
  <w:abstractNum w:abstractNumId="3" w15:restartNumberingAfterBreak="0">
    <w:nsid w:val="34AE2C7E"/>
    <w:multiLevelType w:val="multilevel"/>
    <w:tmpl w:val="6B5AC13A"/>
    <w:numStyleLink w:val="AufzhlungListe"/>
  </w:abstractNum>
  <w:abstractNum w:abstractNumId="4" w15:restartNumberingAfterBreak="0">
    <w:nsid w:val="73C239F4"/>
    <w:multiLevelType w:val="hybridMultilevel"/>
    <w:tmpl w:val="0C66195C"/>
    <w:lvl w:ilvl="0" w:tplc="0807000F">
      <w:start w:val="1"/>
      <w:numFmt w:val="decimal"/>
      <w:lvlText w:val="%1."/>
      <w:lvlJc w:val="left"/>
      <w:pPr>
        <w:ind w:left="1440" w:hanging="360"/>
      </w:pPr>
    </w:lvl>
    <w:lvl w:ilvl="1" w:tplc="08070019">
      <w:start w:val="1"/>
      <w:numFmt w:val="lowerLetter"/>
      <w:lvlText w:val="%2."/>
      <w:lvlJc w:val="left"/>
      <w:pPr>
        <w:ind w:left="2160" w:hanging="360"/>
      </w:pPr>
    </w:lvl>
    <w:lvl w:ilvl="2" w:tplc="0807001B">
      <w:start w:val="1"/>
      <w:numFmt w:val="lowerRoman"/>
      <w:lvlText w:val="%3."/>
      <w:lvlJc w:val="right"/>
      <w:pPr>
        <w:ind w:left="2880" w:hanging="180"/>
      </w:pPr>
    </w:lvl>
    <w:lvl w:ilvl="3" w:tplc="0807000F" w:tentative="1">
      <w:start w:val="1"/>
      <w:numFmt w:val="decimal"/>
      <w:lvlText w:val="%4."/>
      <w:lvlJc w:val="left"/>
      <w:pPr>
        <w:ind w:left="3600" w:hanging="360"/>
      </w:pPr>
    </w:lvl>
    <w:lvl w:ilvl="4" w:tplc="08070019" w:tentative="1">
      <w:start w:val="1"/>
      <w:numFmt w:val="lowerLetter"/>
      <w:lvlText w:val="%5."/>
      <w:lvlJc w:val="left"/>
      <w:pPr>
        <w:ind w:left="4320" w:hanging="360"/>
      </w:pPr>
    </w:lvl>
    <w:lvl w:ilvl="5" w:tplc="0807001B" w:tentative="1">
      <w:start w:val="1"/>
      <w:numFmt w:val="lowerRoman"/>
      <w:lvlText w:val="%6."/>
      <w:lvlJc w:val="right"/>
      <w:pPr>
        <w:ind w:left="5040" w:hanging="180"/>
      </w:pPr>
    </w:lvl>
    <w:lvl w:ilvl="6" w:tplc="0807000F" w:tentative="1">
      <w:start w:val="1"/>
      <w:numFmt w:val="decimal"/>
      <w:lvlText w:val="%7."/>
      <w:lvlJc w:val="left"/>
      <w:pPr>
        <w:ind w:left="5760" w:hanging="360"/>
      </w:pPr>
    </w:lvl>
    <w:lvl w:ilvl="7" w:tplc="08070019" w:tentative="1">
      <w:start w:val="1"/>
      <w:numFmt w:val="lowerLetter"/>
      <w:lvlText w:val="%8."/>
      <w:lvlJc w:val="left"/>
      <w:pPr>
        <w:ind w:left="6480" w:hanging="360"/>
      </w:pPr>
    </w:lvl>
    <w:lvl w:ilvl="8" w:tplc="0807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E386D01"/>
    <w:multiLevelType w:val="multilevel"/>
    <w:tmpl w:val="6B5AC13A"/>
    <w:numStyleLink w:val="AufzhlungListe"/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6CC6"/>
    <w:rsid w:val="00024C94"/>
    <w:rsid w:val="0005631B"/>
    <w:rsid w:val="000C042B"/>
    <w:rsid w:val="000C74C8"/>
    <w:rsid w:val="0014700E"/>
    <w:rsid w:val="001549D8"/>
    <w:rsid w:val="00156078"/>
    <w:rsid w:val="001B37BA"/>
    <w:rsid w:val="00236EF0"/>
    <w:rsid w:val="00244CD5"/>
    <w:rsid w:val="00266038"/>
    <w:rsid w:val="00376117"/>
    <w:rsid w:val="00424482"/>
    <w:rsid w:val="0042534E"/>
    <w:rsid w:val="004444CE"/>
    <w:rsid w:val="004944C8"/>
    <w:rsid w:val="004F5B1A"/>
    <w:rsid w:val="004F5F41"/>
    <w:rsid w:val="005237E9"/>
    <w:rsid w:val="00546E9D"/>
    <w:rsid w:val="005F665C"/>
    <w:rsid w:val="006074CC"/>
    <w:rsid w:val="0078126D"/>
    <w:rsid w:val="007A0CB7"/>
    <w:rsid w:val="007A4333"/>
    <w:rsid w:val="007C3AE8"/>
    <w:rsid w:val="007F5613"/>
    <w:rsid w:val="00801C1F"/>
    <w:rsid w:val="00882C70"/>
    <w:rsid w:val="008E4B65"/>
    <w:rsid w:val="009906A4"/>
    <w:rsid w:val="009B70A2"/>
    <w:rsid w:val="00A8268B"/>
    <w:rsid w:val="00A8687B"/>
    <w:rsid w:val="00AA789F"/>
    <w:rsid w:val="00B237C7"/>
    <w:rsid w:val="00B71D23"/>
    <w:rsid w:val="00B82C1A"/>
    <w:rsid w:val="00BD01E7"/>
    <w:rsid w:val="00BE6973"/>
    <w:rsid w:val="00C27D0B"/>
    <w:rsid w:val="00C36CC6"/>
    <w:rsid w:val="00C36F5B"/>
    <w:rsid w:val="00C6392F"/>
    <w:rsid w:val="00D262C1"/>
    <w:rsid w:val="00D26F89"/>
    <w:rsid w:val="00D72024"/>
    <w:rsid w:val="00E161C5"/>
    <w:rsid w:val="00E57153"/>
    <w:rsid w:val="00E6715D"/>
    <w:rsid w:val="00E97CA8"/>
    <w:rsid w:val="00F34CF6"/>
    <w:rsid w:val="00F743E1"/>
    <w:rsid w:val="00FE0A84"/>
    <w:rsid w:val="00FE0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;"/>
  <w14:docId w14:val="41B3D428"/>
  <w15:chartTrackingRefBased/>
  <w15:docId w15:val="{401C0578-6F05-494F-BB08-27DDF9E5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1"/>
        <w:szCs w:val="21"/>
        <w:lang w:val="de-CH" w:eastAsia="en-US" w:bidi="ar-SA"/>
      </w:rPr>
    </w:rPrDefault>
    <w:pPrDefault>
      <w:pPr>
        <w:spacing w:line="23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36CC6"/>
    <w:pPr>
      <w:spacing w:line="260" w:lineRule="exact"/>
    </w:pPr>
    <w:rPr>
      <w:rFonts w:ascii="Arial" w:eastAsia="Times New Roman" w:hAnsi="Arial" w:cs="Times New Roman"/>
      <w:spacing w:val="5"/>
      <w:szCs w:val="20"/>
      <w:lang w:eastAsia="de-CH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4C94"/>
    <w:pPr>
      <w:keepNext/>
      <w:keepLines/>
      <w:numPr>
        <w:numId w:val="4"/>
      </w:numPr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4C94"/>
    <w:pPr>
      <w:keepNext/>
      <w:keepLines/>
      <w:numPr>
        <w:ilvl w:val="1"/>
        <w:numId w:val="4"/>
      </w:numPr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024C94"/>
    <w:pPr>
      <w:keepNext/>
      <w:keepLines/>
      <w:numPr>
        <w:ilvl w:val="2"/>
        <w:numId w:val="4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024C94"/>
    <w:pPr>
      <w:keepNext/>
      <w:keepLines/>
      <w:numPr>
        <w:ilvl w:val="3"/>
        <w:numId w:val="4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024C94"/>
    <w:pPr>
      <w:keepNext/>
      <w:keepLines/>
      <w:numPr>
        <w:ilvl w:val="4"/>
        <w:numId w:val="4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024C94"/>
    <w:pPr>
      <w:keepNext/>
      <w:keepLines/>
      <w:numPr>
        <w:ilvl w:val="5"/>
        <w:numId w:val="4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024C94"/>
    <w:pPr>
      <w:keepNext/>
      <w:keepLines/>
      <w:numPr>
        <w:ilvl w:val="6"/>
        <w:numId w:val="4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024C94"/>
    <w:pPr>
      <w:keepNext/>
      <w:keepLines/>
      <w:numPr>
        <w:ilvl w:val="7"/>
        <w:numId w:val="4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024C94"/>
    <w:pPr>
      <w:keepNext/>
      <w:keepLines/>
      <w:numPr>
        <w:ilvl w:val="8"/>
        <w:numId w:val="4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B71D23"/>
    <w:tblPr>
      <w:tblCellMar>
        <w:left w:w="0" w:type="dxa"/>
        <w:right w:w="0" w:type="dxa"/>
      </w:tblCellMar>
    </w:tblPr>
  </w:style>
  <w:style w:type="paragraph" w:styleId="Kopfzeile">
    <w:name w:val="header"/>
    <w:basedOn w:val="Standard"/>
    <w:link w:val="Kopf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C36F5B"/>
  </w:style>
  <w:style w:type="paragraph" w:styleId="Fuzeile">
    <w:name w:val="footer"/>
    <w:basedOn w:val="Standard"/>
    <w:link w:val="FuzeileZchn"/>
    <w:uiPriority w:val="99"/>
    <w:unhideWhenUsed/>
    <w:rsid w:val="00C36F5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C36F5B"/>
  </w:style>
  <w:style w:type="paragraph" w:styleId="Aufzhlungszeichen">
    <w:name w:val="List Bullet"/>
    <w:basedOn w:val="Standard"/>
    <w:uiPriority w:val="99"/>
    <w:unhideWhenUsed/>
    <w:qFormat/>
    <w:rsid w:val="004444CE"/>
    <w:pPr>
      <w:numPr>
        <w:numId w:val="5"/>
      </w:numPr>
    </w:pPr>
  </w:style>
  <w:style w:type="numbering" w:customStyle="1" w:styleId="AufzhlungListe">
    <w:name w:val="Aufzählung Liste"/>
    <w:uiPriority w:val="99"/>
    <w:rsid w:val="007A0CB7"/>
    <w:pPr>
      <w:numPr>
        <w:numId w:val="2"/>
      </w:numPr>
    </w:pPr>
  </w:style>
  <w:style w:type="numbering" w:customStyle="1" w:styleId="berschriftenListe">
    <w:name w:val="Überschriften Liste"/>
    <w:uiPriority w:val="99"/>
    <w:rsid w:val="00024C94"/>
    <w:pPr>
      <w:numPr>
        <w:numId w:val="4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024C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024C94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024C94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024C94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024C94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024C9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024C9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Platzhaltertext">
    <w:name w:val="Placeholder Text"/>
    <w:basedOn w:val="Absatz-Standardschriftart"/>
    <w:uiPriority w:val="99"/>
    <w:semiHidden/>
    <w:rsid w:val="005F665C"/>
    <w:rPr>
      <w:color w:val="666666"/>
    </w:rPr>
  </w:style>
  <w:style w:type="character" w:styleId="Hyperlink">
    <w:name w:val="Hyperlink"/>
    <w:basedOn w:val="Absatz-Standardschriftart"/>
    <w:uiPriority w:val="99"/>
    <w:unhideWhenUsed/>
    <w:rsid w:val="00C36CC6"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rsid w:val="00C36CC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632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66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1523939441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82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12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3312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00416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148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20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210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91975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067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4981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7302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877879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64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992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28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6005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436682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853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8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5970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71700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4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505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4188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893769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266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56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2366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6054366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00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875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2443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795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698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2005279743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64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951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1689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316403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79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24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9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59353558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7252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7390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78391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611216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946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07878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89878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525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24" w:space="0" w:color="000000"/>
            <w:right w:val="none" w:sz="0" w:space="0" w:color="auto"/>
          </w:divBdr>
          <w:divsChild>
            <w:div w:id="715544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291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79511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071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25069619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511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9628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1263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8046950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558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455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97484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40547804">
              <w:marLeft w:val="0"/>
              <w:marRight w:val="0"/>
              <w:marTop w:val="0"/>
              <w:marBottom w:val="0"/>
              <w:divBdr>
                <w:top w:val="single" w:sz="24" w:space="0" w:color="000000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395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89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519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Q:\Marketing_Kommunikation\00%20-%20Spielzeit%202024-2025\Briefschaften\A4%20Vorlage%20+%20Briefbogen\SHZ_2425_A4-Vorlage.dotm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SHZ_2425_A4-Vorlage.dotm</Template>
  <TotalTime>0</TotalTime>
  <Pages>1</Pages>
  <Words>107</Words>
  <Characters>761</Characters>
  <Application>Microsoft Office Word</Application>
  <DocSecurity>0</DocSecurity>
  <Lines>33</Lines>
  <Paragraphs>23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Männel Luisa</dc:creator>
  <cp:keywords/>
  <dc:description/>
  <cp:lastModifiedBy>Fenercioglu Kaye</cp:lastModifiedBy>
  <cp:revision>3</cp:revision>
  <cp:lastPrinted>2024-06-24T13:56:00Z</cp:lastPrinted>
  <dcterms:created xsi:type="dcterms:W3CDTF">2024-10-30T10:07:00Z</dcterms:created>
  <dcterms:modified xsi:type="dcterms:W3CDTF">2024-10-30T10:41:00Z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4905ae455dc695c6505557f0e0c1b9b8befbec4334b632d215004058a982fad4</vt:lpwstr>
  </property>
</Properties>
</file>